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204F" w14:textId="40F314C0" w:rsidR="007166CE" w:rsidRDefault="008A2F5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86FE7B6" wp14:editId="2DAEEBA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7C73950" w14:textId="77777777" w:rsidR="007166CE" w:rsidRDefault="007166CE" w:rsidP="007166CE">
      <w:pPr>
        <w:pStyle w:val="berschrift1"/>
      </w:pPr>
      <w:r>
        <w:br w:type="page"/>
      </w:r>
      <w:r>
        <w:lastRenderedPageBreak/>
        <w:t>Vorwort</w:t>
      </w:r>
    </w:p>
    <w:p w14:paraId="20EE77E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777A881F" w14:textId="77777777" w:rsidR="007E1779" w:rsidRDefault="008D7463" w:rsidP="007166CE">
      <w:r>
        <w:t xml:space="preserve">Dieses Jahr hat uns allen eine Menge abverlangt – doch Gott hat uns hindurchgetragen. </w:t>
      </w:r>
    </w:p>
    <w:p w14:paraId="32C4F7B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960C57B" w14:textId="77777777" w:rsidR="007E1779" w:rsidRDefault="007E1779" w:rsidP="007166CE">
      <w:r>
        <w:t>Vielleicht hat aber auch der eine oder die andere Lust, mitzumachen und neue Bücher zu erstellen – sprecht mich einfach an.</w:t>
      </w:r>
    </w:p>
    <w:p w14:paraId="2084E5E3" w14:textId="77777777" w:rsidR="007166CE" w:rsidRDefault="007166CE" w:rsidP="007166CE">
      <w:r>
        <w:t>Euch allen wünsche ich Gottes reichen Segen und dass Ihr für Euch interessante Texte hier findet. Für Anregungen bin ich immer dankbar.</w:t>
      </w:r>
    </w:p>
    <w:p w14:paraId="25740604" w14:textId="77777777" w:rsidR="007166CE" w:rsidRDefault="007166CE" w:rsidP="007166CE">
      <w:r>
        <w:t>Gruß &amp; Segen,</w:t>
      </w:r>
    </w:p>
    <w:p w14:paraId="6F17850B" w14:textId="77777777" w:rsidR="007166CE" w:rsidRDefault="007166CE" w:rsidP="007166CE">
      <w:r>
        <w:t>Andreas</w:t>
      </w:r>
    </w:p>
    <w:p w14:paraId="7457DCA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1E4E55A" w14:textId="77777777" w:rsidR="00660225" w:rsidRDefault="00660225" w:rsidP="00660225">
      <w:pPr>
        <w:pStyle w:val="berschrift1"/>
        <w:rPr>
          <w:sz w:val="48"/>
        </w:rPr>
      </w:pPr>
      <w:bookmarkStart w:id="0" w:name="_Hlk69383694"/>
      <w:r>
        <w:t xml:space="preserve">Von dem widerchristlichen </w:t>
      </w:r>
      <w:proofErr w:type="spellStart"/>
      <w:r>
        <w:t>mißprauch</w:t>
      </w:r>
      <w:proofErr w:type="spellEnd"/>
      <w:r>
        <w:t xml:space="preserve"> / des </w:t>
      </w:r>
      <w:proofErr w:type="spellStart"/>
      <w:r>
        <w:t>herren</w:t>
      </w:r>
      <w:proofErr w:type="spellEnd"/>
      <w:r>
        <w:t xml:space="preserve"> Brot </w:t>
      </w:r>
      <w:proofErr w:type="spellStart"/>
      <w:r>
        <w:t>unn</w:t>
      </w:r>
      <w:proofErr w:type="spellEnd"/>
      <w:r>
        <w:t xml:space="preserve"> Kelch</w:t>
      </w:r>
      <w:bookmarkEnd w:id="0"/>
    </w:p>
    <w:p w14:paraId="753FB443" w14:textId="77777777" w:rsidR="00660225" w:rsidRDefault="00660225" w:rsidP="00660225">
      <w:pPr>
        <w:pStyle w:val="StandardWeb"/>
      </w:pPr>
      <w:r>
        <w:t xml:space="preserve">Ob der </w:t>
      </w:r>
      <w:proofErr w:type="spellStart"/>
      <w:r>
        <w:t>Glawb</w:t>
      </w:r>
      <w:proofErr w:type="spellEnd"/>
      <w:r>
        <w:t xml:space="preserve"> in das Sacrament die </w:t>
      </w:r>
      <w:proofErr w:type="spellStart"/>
      <w:r>
        <w:t>sünde</w:t>
      </w:r>
      <w:proofErr w:type="spellEnd"/>
      <w:r>
        <w:t xml:space="preserve"> </w:t>
      </w:r>
      <w:proofErr w:type="spellStart"/>
      <w:r>
        <w:t>vergeb</w:t>
      </w:r>
      <w:proofErr w:type="spellEnd"/>
      <w:r>
        <w:t xml:space="preserve">. Und ob das Sacrament </w:t>
      </w:r>
      <w:proofErr w:type="spellStart"/>
      <w:r>
        <w:t>ain</w:t>
      </w:r>
      <w:proofErr w:type="spellEnd"/>
      <w:r>
        <w:t xml:space="preserve"> </w:t>
      </w:r>
      <w:proofErr w:type="spellStart"/>
      <w:r>
        <w:t>Arrabo</w:t>
      </w:r>
      <w:proofErr w:type="spellEnd"/>
      <w:r>
        <w:t xml:space="preserve"> / oder </w:t>
      </w:r>
      <w:proofErr w:type="spellStart"/>
      <w:r>
        <w:t>pfandt</w:t>
      </w:r>
      <w:proofErr w:type="spellEnd"/>
      <w:r>
        <w:t xml:space="preserve"> sey der </w:t>
      </w:r>
      <w:proofErr w:type="spellStart"/>
      <w:r>
        <w:t>sünde</w:t>
      </w:r>
      <w:proofErr w:type="spellEnd"/>
      <w:r>
        <w:t xml:space="preserve"> </w:t>
      </w:r>
      <w:proofErr w:type="spellStart"/>
      <w:r>
        <w:t>vergebung</w:t>
      </w:r>
      <w:proofErr w:type="spellEnd"/>
      <w:r>
        <w:t xml:space="preserve">. </w:t>
      </w:r>
    </w:p>
    <w:p w14:paraId="27F3773C" w14:textId="77777777" w:rsidR="00660225" w:rsidRDefault="00660225" w:rsidP="00660225">
      <w:pPr>
        <w:pStyle w:val="StandardWeb"/>
      </w:pPr>
      <w:proofErr w:type="spellStart"/>
      <w:r>
        <w:t>Außlegung</w:t>
      </w:r>
      <w:proofErr w:type="spellEnd"/>
      <w:r>
        <w:t xml:space="preserve"> des ii. Capitels in der Ersten Epistel Pauli / zu den </w:t>
      </w:r>
      <w:proofErr w:type="spellStart"/>
      <w:r>
        <w:t>Corinthiern</w:t>
      </w:r>
      <w:proofErr w:type="spellEnd"/>
      <w:r>
        <w:t xml:space="preserve"> / von des Herren </w:t>
      </w:r>
      <w:proofErr w:type="spellStart"/>
      <w:r>
        <w:t>Abentmal</w:t>
      </w:r>
      <w:proofErr w:type="spellEnd"/>
      <w:r>
        <w:t xml:space="preserve">. </w:t>
      </w:r>
    </w:p>
    <w:p w14:paraId="42320D3E" w14:textId="77777777" w:rsidR="00660225" w:rsidRDefault="00660225" w:rsidP="00660225">
      <w:pPr>
        <w:pStyle w:val="StandardWeb"/>
      </w:pPr>
      <w:r>
        <w:rPr>
          <w:rStyle w:val="Fett"/>
          <w:rFonts w:eastAsiaTheme="majorEastAsia"/>
        </w:rPr>
        <w:t xml:space="preserve">Andreas </w:t>
      </w:r>
      <w:proofErr w:type="spellStart"/>
      <w:r>
        <w:rPr>
          <w:rStyle w:val="Fett"/>
          <w:rFonts w:eastAsiaTheme="majorEastAsia"/>
        </w:rPr>
        <w:t>Karolstadt</w:t>
      </w:r>
      <w:proofErr w:type="spellEnd"/>
      <w:r>
        <w:rPr>
          <w:rStyle w:val="Fett"/>
          <w:rFonts w:eastAsiaTheme="majorEastAsia"/>
        </w:rPr>
        <w:t>.</w:t>
      </w:r>
      <w:r>
        <w:t xml:space="preserve"> </w:t>
      </w:r>
    </w:p>
    <w:p w14:paraId="1532D233" w14:textId="77777777" w:rsidR="00660225" w:rsidRDefault="00660225" w:rsidP="00660225">
      <w:pPr>
        <w:pStyle w:val="StandardWeb"/>
      </w:pPr>
      <w:r>
        <w:t xml:space="preserve">1524. </w:t>
      </w:r>
    </w:p>
    <w:p w14:paraId="59B6BDBA" w14:textId="77777777" w:rsidR="00660225" w:rsidRDefault="00660225" w:rsidP="00660225">
      <w:pPr>
        <w:pStyle w:val="StandardWeb"/>
      </w:pPr>
      <w:r>
        <w:t xml:space="preserve">Ich Andreas </w:t>
      </w:r>
      <w:proofErr w:type="spellStart"/>
      <w:r>
        <w:t>Bodenstayn</w:t>
      </w:r>
      <w:proofErr w:type="spellEnd"/>
      <w:r>
        <w:t xml:space="preserve"> / von </w:t>
      </w:r>
      <w:proofErr w:type="spellStart"/>
      <w:r>
        <w:t>Carolstadt</w:t>
      </w:r>
      <w:proofErr w:type="spellEnd"/>
      <w:r>
        <w:t xml:space="preserve"> bekenn </w:t>
      </w:r>
      <w:proofErr w:type="spellStart"/>
      <w:r>
        <w:t>offentlich</w:t>
      </w:r>
      <w:proofErr w:type="spellEnd"/>
      <w:r>
        <w:t xml:space="preserve"> / </w:t>
      </w:r>
      <w:proofErr w:type="spellStart"/>
      <w:r>
        <w:t>unn</w:t>
      </w:r>
      <w:proofErr w:type="spellEnd"/>
      <w:r>
        <w:t xml:space="preserve"> thu </w:t>
      </w:r>
      <w:proofErr w:type="spellStart"/>
      <w:r>
        <w:t>yedermeniglich</w:t>
      </w:r>
      <w:proofErr w:type="spellEnd"/>
      <w:r>
        <w:t xml:space="preserve"> </w:t>
      </w:r>
      <w:proofErr w:type="spellStart"/>
      <w:r>
        <w:t>kundt</w:t>
      </w:r>
      <w:proofErr w:type="spellEnd"/>
      <w:r>
        <w:t xml:space="preserve"> / </w:t>
      </w:r>
      <w:proofErr w:type="spellStart"/>
      <w:r>
        <w:t>unn</w:t>
      </w:r>
      <w:proofErr w:type="spellEnd"/>
      <w:r>
        <w:t xml:space="preserve"> zu wissen / daß ich des </w:t>
      </w:r>
      <w:proofErr w:type="spellStart"/>
      <w:r>
        <w:t>grewlichen</w:t>
      </w:r>
      <w:proofErr w:type="spellEnd"/>
      <w:r>
        <w:t xml:space="preserve"> </w:t>
      </w:r>
      <w:proofErr w:type="spellStart"/>
      <w:r>
        <w:t>irrthumbs</w:t>
      </w:r>
      <w:proofErr w:type="spellEnd"/>
      <w:r>
        <w:t xml:space="preserve"> und der armen </w:t>
      </w:r>
      <w:proofErr w:type="spellStart"/>
      <w:r>
        <w:t>betrognen</w:t>
      </w:r>
      <w:proofErr w:type="spellEnd"/>
      <w:r>
        <w:t xml:space="preserve"> </w:t>
      </w:r>
      <w:proofErr w:type="spellStart"/>
      <w:r>
        <w:t>Christenhait</w:t>
      </w:r>
      <w:proofErr w:type="spellEnd"/>
      <w:r>
        <w:t xml:space="preserve"> halben / </w:t>
      </w:r>
      <w:proofErr w:type="spellStart"/>
      <w:r>
        <w:t>nit</w:t>
      </w:r>
      <w:proofErr w:type="spellEnd"/>
      <w:r>
        <w:t xml:space="preserve"> </w:t>
      </w:r>
      <w:proofErr w:type="spellStart"/>
      <w:r>
        <w:t>lenger</w:t>
      </w:r>
      <w:proofErr w:type="spellEnd"/>
      <w:r>
        <w:t xml:space="preserve"> bergen kann / daß </w:t>
      </w:r>
      <w:proofErr w:type="spellStart"/>
      <w:r>
        <w:t>vil</w:t>
      </w:r>
      <w:proofErr w:type="spellEnd"/>
      <w:r>
        <w:t xml:space="preserve"> Christen des </w:t>
      </w:r>
      <w:proofErr w:type="spellStart"/>
      <w:r>
        <w:t>herren</w:t>
      </w:r>
      <w:proofErr w:type="spellEnd"/>
      <w:r>
        <w:t xml:space="preserve"> </w:t>
      </w:r>
      <w:proofErr w:type="spellStart"/>
      <w:r>
        <w:t>prot</w:t>
      </w:r>
      <w:proofErr w:type="spellEnd"/>
      <w:r>
        <w:t xml:space="preserve"> und </w:t>
      </w:r>
      <w:proofErr w:type="spellStart"/>
      <w:r>
        <w:t>kelch</w:t>
      </w:r>
      <w:proofErr w:type="spellEnd"/>
      <w:r>
        <w:t xml:space="preserve"> zu grossem schaden </w:t>
      </w:r>
      <w:proofErr w:type="spellStart"/>
      <w:r>
        <w:t>nemen</w:t>
      </w:r>
      <w:proofErr w:type="spellEnd"/>
      <w:r>
        <w:t xml:space="preserve"> / und sich durch </w:t>
      </w:r>
      <w:proofErr w:type="spellStart"/>
      <w:r>
        <w:t>jren</w:t>
      </w:r>
      <w:proofErr w:type="spellEnd"/>
      <w:r>
        <w:t xml:space="preserve"> blinden und </w:t>
      </w:r>
      <w:proofErr w:type="spellStart"/>
      <w:r>
        <w:t>unwirdigen</w:t>
      </w:r>
      <w:proofErr w:type="spellEnd"/>
      <w:r>
        <w:t xml:space="preserve"> </w:t>
      </w:r>
      <w:proofErr w:type="spellStart"/>
      <w:r>
        <w:t>prauch</w:t>
      </w:r>
      <w:proofErr w:type="spellEnd"/>
      <w:r>
        <w:t xml:space="preserve"> des </w:t>
      </w:r>
      <w:proofErr w:type="spellStart"/>
      <w:r>
        <w:t>herlichen</w:t>
      </w:r>
      <w:proofErr w:type="spellEnd"/>
      <w:r>
        <w:t xml:space="preserve"> </w:t>
      </w:r>
      <w:proofErr w:type="spellStart"/>
      <w:r>
        <w:t>abentmals</w:t>
      </w:r>
      <w:proofErr w:type="spellEnd"/>
      <w:r>
        <w:t xml:space="preserve"> </w:t>
      </w:r>
      <w:proofErr w:type="spellStart"/>
      <w:r>
        <w:t>verlüstig</w:t>
      </w:r>
      <w:proofErr w:type="spellEnd"/>
      <w:r>
        <w:t xml:space="preserve"> / </w:t>
      </w:r>
      <w:proofErr w:type="spellStart"/>
      <w:r>
        <w:t>unn</w:t>
      </w:r>
      <w:proofErr w:type="spellEnd"/>
      <w:r>
        <w:t xml:space="preserve"> des </w:t>
      </w:r>
      <w:proofErr w:type="spellStart"/>
      <w:r>
        <w:t>todts</w:t>
      </w:r>
      <w:proofErr w:type="spellEnd"/>
      <w:r>
        <w:t xml:space="preserve"> Christi schuldig machen / und die grosse </w:t>
      </w:r>
      <w:proofErr w:type="spellStart"/>
      <w:r>
        <w:t>gerechtigkayt</w:t>
      </w:r>
      <w:proofErr w:type="spellEnd"/>
      <w:r>
        <w:t xml:space="preserve"> Christi </w:t>
      </w:r>
      <w:proofErr w:type="spellStart"/>
      <w:r>
        <w:t>verliesen</w:t>
      </w:r>
      <w:proofErr w:type="spellEnd"/>
      <w:r>
        <w:t xml:space="preserve"> / welche Christus gehabt / </w:t>
      </w:r>
      <w:proofErr w:type="spellStart"/>
      <w:r>
        <w:t>unnd</w:t>
      </w:r>
      <w:proofErr w:type="spellEnd"/>
      <w:r>
        <w:t xml:space="preserve"> allen </w:t>
      </w:r>
      <w:proofErr w:type="spellStart"/>
      <w:r>
        <w:t>glawbigen</w:t>
      </w:r>
      <w:proofErr w:type="spellEnd"/>
      <w:r>
        <w:t xml:space="preserve"> </w:t>
      </w:r>
      <w:proofErr w:type="spellStart"/>
      <w:r>
        <w:t>mitgetaylt</w:t>
      </w:r>
      <w:proofErr w:type="spellEnd"/>
      <w:r>
        <w:t xml:space="preserve"> hat. </w:t>
      </w:r>
      <w:proofErr w:type="spellStart"/>
      <w:r>
        <w:t>Darumb</w:t>
      </w:r>
      <w:proofErr w:type="spellEnd"/>
      <w:r>
        <w:t xml:space="preserve"> muß ich </w:t>
      </w:r>
      <w:proofErr w:type="spellStart"/>
      <w:r>
        <w:t>außprechen</w:t>
      </w:r>
      <w:proofErr w:type="spellEnd"/>
      <w:r>
        <w:t xml:space="preserve"> / </w:t>
      </w:r>
      <w:proofErr w:type="spellStart"/>
      <w:r>
        <w:t>unn</w:t>
      </w:r>
      <w:proofErr w:type="spellEnd"/>
      <w:r>
        <w:t xml:space="preserve"> mich selbst in meinem vorigen </w:t>
      </w:r>
      <w:proofErr w:type="spellStart"/>
      <w:r>
        <w:t>schreyben</w:t>
      </w:r>
      <w:proofErr w:type="spellEnd"/>
      <w:r>
        <w:t xml:space="preserve"> vom </w:t>
      </w:r>
      <w:proofErr w:type="spellStart"/>
      <w:r>
        <w:t>sacrament</w:t>
      </w:r>
      <w:proofErr w:type="spellEnd"/>
      <w:r>
        <w:t xml:space="preserve"> straffen / und die </w:t>
      </w:r>
      <w:proofErr w:type="spellStart"/>
      <w:r>
        <w:t>warhayt</w:t>
      </w:r>
      <w:proofErr w:type="spellEnd"/>
      <w:r>
        <w:t xml:space="preserve"> </w:t>
      </w:r>
      <w:proofErr w:type="spellStart"/>
      <w:r>
        <w:t>verzelen</w:t>
      </w:r>
      <w:proofErr w:type="spellEnd"/>
      <w:r>
        <w:t xml:space="preserve">. Wie </w:t>
      </w:r>
      <w:proofErr w:type="spellStart"/>
      <w:r>
        <w:t>wol</w:t>
      </w:r>
      <w:proofErr w:type="spellEnd"/>
      <w:r>
        <w:t xml:space="preserve"> es </w:t>
      </w:r>
      <w:proofErr w:type="spellStart"/>
      <w:r>
        <w:t>anndere</w:t>
      </w:r>
      <w:proofErr w:type="spellEnd"/>
      <w:r>
        <w:t xml:space="preserve"> </w:t>
      </w:r>
      <w:proofErr w:type="spellStart"/>
      <w:r>
        <w:t>billich</w:t>
      </w:r>
      <w:proofErr w:type="spellEnd"/>
      <w:r>
        <w:t xml:space="preserve"> vor mir </w:t>
      </w:r>
      <w:proofErr w:type="spellStart"/>
      <w:r>
        <w:t>solten</w:t>
      </w:r>
      <w:proofErr w:type="spellEnd"/>
      <w:r>
        <w:t xml:space="preserve"> </w:t>
      </w:r>
      <w:proofErr w:type="spellStart"/>
      <w:r>
        <w:t>than</w:t>
      </w:r>
      <w:proofErr w:type="spellEnd"/>
      <w:r>
        <w:t xml:space="preserve"> haben / die man für die Fürsten der </w:t>
      </w:r>
      <w:proofErr w:type="spellStart"/>
      <w:r>
        <w:t>schrifftgelerten</w:t>
      </w:r>
      <w:proofErr w:type="spellEnd"/>
      <w:r>
        <w:t xml:space="preserve"> achtet / und uns zu </w:t>
      </w:r>
      <w:proofErr w:type="spellStart"/>
      <w:r>
        <w:t>jnen</w:t>
      </w:r>
      <w:proofErr w:type="spellEnd"/>
      <w:r>
        <w:t xml:space="preserve"> also </w:t>
      </w:r>
      <w:proofErr w:type="spellStart"/>
      <w:r>
        <w:t>woellen</w:t>
      </w:r>
      <w:proofErr w:type="spellEnd"/>
      <w:r>
        <w:t xml:space="preserve"> haben </w:t>
      </w:r>
      <w:proofErr w:type="spellStart"/>
      <w:r>
        <w:t>angehefft</w:t>
      </w:r>
      <w:proofErr w:type="spellEnd"/>
      <w:r>
        <w:t xml:space="preserve"> / daß wir weder schreiben / noch etwas </w:t>
      </w:r>
      <w:proofErr w:type="spellStart"/>
      <w:r>
        <w:t>thaetlich</w:t>
      </w:r>
      <w:proofErr w:type="spellEnd"/>
      <w:r>
        <w:t xml:space="preserve"> für </w:t>
      </w:r>
      <w:proofErr w:type="spellStart"/>
      <w:r>
        <w:t>nemen</w:t>
      </w:r>
      <w:proofErr w:type="spellEnd"/>
      <w:r>
        <w:t xml:space="preserve"> / ehe denn </w:t>
      </w:r>
      <w:proofErr w:type="spellStart"/>
      <w:r>
        <w:t>sy</w:t>
      </w:r>
      <w:proofErr w:type="spellEnd"/>
      <w:r>
        <w:t xml:space="preserve"> </w:t>
      </w:r>
      <w:proofErr w:type="spellStart"/>
      <w:r>
        <w:t>soellen</w:t>
      </w:r>
      <w:proofErr w:type="spellEnd"/>
      <w:r>
        <w:t xml:space="preserve">. Weyl </w:t>
      </w:r>
      <w:proofErr w:type="spellStart"/>
      <w:r>
        <w:t>sy</w:t>
      </w:r>
      <w:proofErr w:type="spellEnd"/>
      <w:r>
        <w:t xml:space="preserve"> aber </w:t>
      </w:r>
      <w:proofErr w:type="spellStart"/>
      <w:r>
        <w:t>hyndter</w:t>
      </w:r>
      <w:proofErr w:type="spellEnd"/>
      <w:r>
        <w:t xml:space="preserve"> dem </w:t>
      </w:r>
      <w:proofErr w:type="spellStart"/>
      <w:r>
        <w:t>busch</w:t>
      </w:r>
      <w:proofErr w:type="spellEnd"/>
      <w:r>
        <w:t xml:space="preserve"> halten / </w:t>
      </w:r>
      <w:proofErr w:type="spellStart"/>
      <w:r>
        <w:t>unn</w:t>
      </w:r>
      <w:proofErr w:type="spellEnd"/>
      <w:r>
        <w:t xml:space="preserve"> sich den </w:t>
      </w:r>
      <w:proofErr w:type="spellStart"/>
      <w:r>
        <w:t>eynfeltigen</w:t>
      </w:r>
      <w:proofErr w:type="spellEnd"/>
      <w:r>
        <w:t xml:space="preserve"> zu gruben und </w:t>
      </w:r>
      <w:proofErr w:type="spellStart"/>
      <w:r>
        <w:t>pfelen</w:t>
      </w:r>
      <w:proofErr w:type="spellEnd"/>
      <w:r>
        <w:t xml:space="preserve"> legen oder stecken / muß ich dran / </w:t>
      </w:r>
      <w:proofErr w:type="spellStart"/>
      <w:r>
        <w:t>Gotttes</w:t>
      </w:r>
      <w:proofErr w:type="spellEnd"/>
      <w:r>
        <w:t xml:space="preserve"> </w:t>
      </w:r>
      <w:proofErr w:type="spellStart"/>
      <w:r>
        <w:t>warhait</w:t>
      </w:r>
      <w:proofErr w:type="spellEnd"/>
      <w:r>
        <w:t xml:space="preserve"> / und die hohe </w:t>
      </w:r>
      <w:proofErr w:type="spellStart"/>
      <w:r>
        <w:t>gerechtigkayt</w:t>
      </w:r>
      <w:proofErr w:type="spellEnd"/>
      <w:r>
        <w:t xml:space="preserve"> Christi bekennen / es kost leben oder todt. Dienstlich bittende / </w:t>
      </w:r>
      <w:proofErr w:type="spellStart"/>
      <w:r>
        <w:t>ewer</w:t>
      </w:r>
      <w:proofErr w:type="spellEnd"/>
      <w:r>
        <w:t xml:space="preserve"> </w:t>
      </w:r>
      <w:proofErr w:type="spellStart"/>
      <w:r>
        <w:t>keyner</w:t>
      </w:r>
      <w:proofErr w:type="spellEnd"/>
      <w:r>
        <w:t xml:space="preserve"> </w:t>
      </w:r>
      <w:proofErr w:type="spellStart"/>
      <w:r>
        <w:t>woell</w:t>
      </w:r>
      <w:proofErr w:type="spellEnd"/>
      <w:r>
        <w:t xml:space="preserve"> </w:t>
      </w:r>
      <w:proofErr w:type="spellStart"/>
      <w:r>
        <w:t>auff</w:t>
      </w:r>
      <w:proofErr w:type="spellEnd"/>
      <w:r>
        <w:t xml:space="preserve"> mich </w:t>
      </w:r>
      <w:proofErr w:type="spellStart"/>
      <w:r>
        <w:t>od</w:t>
      </w:r>
      <w:proofErr w:type="spellEnd"/>
      <w:r>
        <w:t xml:space="preserve">’ </w:t>
      </w:r>
      <w:proofErr w:type="spellStart"/>
      <w:r>
        <w:t>aynen</w:t>
      </w:r>
      <w:proofErr w:type="spellEnd"/>
      <w:r>
        <w:t xml:space="preserve"> andern sehen / </w:t>
      </w:r>
      <w:proofErr w:type="spellStart"/>
      <w:r>
        <w:t>sonder</w:t>
      </w:r>
      <w:proofErr w:type="spellEnd"/>
      <w:r>
        <w:t xml:space="preserve"> </w:t>
      </w:r>
      <w:proofErr w:type="spellStart"/>
      <w:r>
        <w:t>ain</w:t>
      </w:r>
      <w:proofErr w:type="spellEnd"/>
      <w:r>
        <w:t xml:space="preserve"> </w:t>
      </w:r>
      <w:proofErr w:type="spellStart"/>
      <w:r>
        <w:t>yegklicher</w:t>
      </w:r>
      <w:proofErr w:type="spellEnd"/>
      <w:r>
        <w:t xml:space="preserve"> </w:t>
      </w:r>
      <w:proofErr w:type="spellStart"/>
      <w:r>
        <w:t>auff</w:t>
      </w:r>
      <w:proofErr w:type="spellEnd"/>
      <w:r>
        <w:t xml:space="preserve"> sein </w:t>
      </w:r>
      <w:proofErr w:type="spellStart"/>
      <w:r>
        <w:t>ynnerlichs</w:t>
      </w:r>
      <w:proofErr w:type="spellEnd"/>
      <w:r>
        <w:t xml:space="preserve"> </w:t>
      </w:r>
      <w:proofErr w:type="spellStart"/>
      <w:r>
        <w:t>gezeügnuß</w:t>
      </w:r>
      <w:proofErr w:type="spellEnd"/>
      <w:r>
        <w:t xml:space="preserve"> des </w:t>
      </w:r>
      <w:proofErr w:type="spellStart"/>
      <w:r>
        <w:t>gaystes</w:t>
      </w:r>
      <w:proofErr w:type="spellEnd"/>
      <w:r>
        <w:t xml:space="preserve"> </w:t>
      </w:r>
      <w:proofErr w:type="spellStart"/>
      <w:r>
        <w:t>achtung</w:t>
      </w:r>
      <w:proofErr w:type="spellEnd"/>
      <w:r>
        <w:t xml:space="preserve"> geben. Aber so er des </w:t>
      </w:r>
      <w:proofErr w:type="spellStart"/>
      <w:r>
        <w:t>eüsserlichen</w:t>
      </w:r>
      <w:proofErr w:type="spellEnd"/>
      <w:r>
        <w:t xml:space="preserve"> und </w:t>
      </w:r>
      <w:proofErr w:type="spellStart"/>
      <w:r>
        <w:t>schrifftlichen</w:t>
      </w:r>
      <w:proofErr w:type="spellEnd"/>
      <w:r>
        <w:t xml:space="preserve"> </w:t>
      </w:r>
      <w:proofErr w:type="spellStart"/>
      <w:r>
        <w:t>gezeügnuß</w:t>
      </w:r>
      <w:proofErr w:type="spellEnd"/>
      <w:r>
        <w:t xml:space="preserve"> für sich oder ander </w:t>
      </w:r>
      <w:proofErr w:type="spellStart"/>
      <w:r>
        <w:t>bedarff</w:t>
      </w:r>
      <w:proofErr w:type="spellEnd"/>
      <w:r>
        <w:t xml:space="preserve"> </w:t>
      </w:r>
      <w:proofErr w:type="spellStart"/>
      <w:r>
        <w:t>bloeßlich</w:t>
      </w:r>
      <w:proofErr w:type="spellEnd"/>
      <w:r>
        <w:t xml:space="preserve"> </w:t>
      </w:r>
      <w:proofErr w:type="spellStart"/>
      <w:r>
        <w:t>auff</w:t>
      </w:r>
      <w:proofErr w:type="spellEnd"/>
      <w:r>
        <w:t xml:space="preserve"> die </w:t>
      </w:r>
      <w:proofErr w:type="spellStart"/>
      <w:r>
        <w:t>schrifft</w:t>
      </w:r>
      <w:proofErr w:type="spellEnd"/>
      <w:r>
        <w:t xml:space="preserve"> sehen / die ich </w:t>
      </w:r>
      <w:proofErr w:type="spellStart"/>
      <w:r>
        <w:t>fueren</w:t>
      </w:r>
      <w:proofErr w:type="spellEnd"/>
      <w:r>
        <w:t xml:space="preserve"> </w:t>
      </w:r>
      <w:proofErr w:type="spellStart"/>
      <w:r>
        <w:t>werd</w:t>
      </w:r>
      <w:proofErr w:type="spellEnd"/>
      <w:r>
        <w:t xml:space="preserve"> / dann ich </w:t>
      </w:r>
      <w:proofErr w:type="spellStart"/>
      <w:r>
        <w:t>sy</w:t>
      </w:r>
      <w:proofErr w:type="spellEnd"/>
      <w:r>
        <w:t xml:space="preserve"> </w:t>
      </w:r>
      <w:proofErr w:type="spellStart"/>
      <w:r>
        <w:t>ye</w:t>
      </w:r>
      <w:proofErr w:type="spellEnd"/>
      <w:r>
        <w:t xml:space="preserve"> von mir </w:t>
      </w:r>
      <w:proofErr w:type="spellStart"/>
      <w:r>
        <w:t>auff</w:t>
      </w:r>
      <w:proofErr w:type="spellEnd"/>
      <w:r>
        <w:t xml:space="preserve"> </w:t>
      </w:r>
      <w:proofErr w:type="spellStart"/>
      <w:r>
        <w:t>gottes</w:t>
      </w:r>
      <w:proofErr w:type="spellEnd"/>
      <w:r>
        <w:t xml:space="preserve"> </w:t>
      </w:r>
      <w:proofErr w:type="spellStart"/>
      <w:r>
        <w:t>ware</w:t>
      </w:r>
      <w:proofErr w:type="spellEnd"/>
      <w:r>
        <w:t xml:space="preserve"> </w:t>
      </w:r>
      <w:proofErr w:type="spellStart"/>
      <w:r>
        <w:t>urthayl</w:t>
      </w:r>
      <w:proofErr w:type="spellEnd"/>
      <w:r>
        <w:t xml:space="preserve"> </w:t>
      </w:r>
      <w:proofErr w:type="spellStart"/>
      <w:r>
        <w:t>layten</w:t>
      </w:r>
      <w:proofErr w:type="spellEnd"/>
      <w:r>
        <w:t xml:space="preserve"> thun / als Johannes </w:t>
      </w:r>
      <w:proofErr w:type="spellStart"/>
      <w:r>
        <w:t>thett</w:t>
      </w:r>
      <w:proofErr w:type="spellEnd"/>
      <w:r>
        <w:t xml:space="preserve"> / der sprach. </w:t>
      </w:r>
      <w:proofErr w:type="spellStart"/>
      <w:r>
        <w:t>Jhener</w:t>
      </w:r>
      <w:proofErr w:type="spellEnd"/>
      <w:r>
        <w:t xml:space="preserve"> ists / ich bins </w:t>
      </w:r>
      <w:proofErr w:type="spellStart"/>
      <w:r>
        <w:t>nit</w:t>
      </w:r>
      <w:proofErr w:type="spellEnd"/>
      <w:r>
        <w:t xml:space="preserve"> / er </w:t>
      </w:r>
      <w:proofErr w:type="spellStart"/>
      <w:r>
        <w:t>stett</w:t>
      </w:r>
      <w:proofErr w:type="spellEnd"/>
      <w:r>
        <w:t xml:space="preserve"> in </w:t>
      </w:r>
      <w:proofErr w:type="spellStart"/>
      <w:r>
        <w:t>ewerm</w:t>
      </w:r>
      <w:proofErr w:type="spellEnd"/>
      <w:r>
        <w:t xml:space="preserve"> mittel den </w:t>
      </w:r>
      <w:proofErr w:type="spellStart"/>
      <w:r>
        <w:t>jr</w:t>
      </w:r>
      <w:proofErr w:type="spellEnd"/>
      <w:r>
        <w:t xml:space="preserve"> </w:t>
      </w:r>
      <w:proofErr w:type="spellStart"/>
      <w:r>
        <w:t>net</w:t>
      </w:r>
      <w:proofErr w:type="spellEnd"/>
      <w:r>
        <w:t xml:space="preserve"> kennet. </w:t>
      </w:r>
      <w:proofErr w:type="spellStart"/>
      <w:r>
        <w:t>Findt</w:t>
      </w:r>
      <w:proofErr w:type="spellEnd"/>
      <w:r>
        <w:t xml:space="preserve"> er / daß </w:t>
      </w:r>
      <w:proofErr w:type="spellStart"/>
      <w:r>
        <w:t>dyse</w:t>
      </w:r>
      <w:proofErr w:type="spellEnd"/>
      <w:r>
        <w:t xml:space="preserve"> </w:t>
      </w:r>
      <w:proofErr w:type="spellStart"/>
      <w:r>
        <w:t>unterweysung</w:t>
      </w:r>
      <w:proofErr w:type="spellEnd"/>
      <w:r>
        <w:t xml:space="preserve"> recht ist / und daß </w:t>
      </w:r>
      <w:proofErr w:type="spellStart"/>
      <w:r>
        <w:t>jm</w:t>
      </w:r>
      <w:proofErr w:type="spellEnd"/>
      <w:r>
        <w:t xml:space="preserve"> </w:t>
      </w:r>
      <w:proofErr w:type="spellStart"/>
      <w:r>
        <w:t>auß</w:t>
      </w:r>
      <w:proofErr w:type="spellEnd"/>
      <w:r>
        <w:t xml:space="preserve"> seiner </w:t>
      </w:r>
      <w:proofErr w:type="spellStart"/>
      <w:r>
        <w:t>faerligkait</w:t>
      </w:r>
      <w:proofErr w:type="spellEnd"/>
      <w:r>
        <w:t xml:space="preserve"> </w:t>
      </w:r>
      <w:proofErr w:type="spellStart"/>
      <w:r>
        <w:t>wirt</w:t>
      </w:r>
      <w:proofErr w:type="spellEnd"/>
      <w:r>
        <w:t xml:space="preserve"> </w:t>
      </w:r>
      <w:proofErr w:type="spellStart"/>
      <w:r>
        <w:t>geholffen</w:t>
      </w:r>
      <w:proofErr w:type="spellEnd"/>
      <w:r>
        <w:t xml:space="preserve"> / so lob er </w:t>
      </w:r>
      <w:proofErr w:type="spellStart"/>
      <w:r>
        <w:t>got</w:t>
      </w:r>
      <w:proofErr w:type="spellEnd"/>
      <w:r>
        <w:t xml:space="preserve"> / und fasse die </w:t>
      </w:r>
      <w:proofErr w:type="spellStart"/>
      <w:r>
        <w:t>warhait</w:t>
      </w:r>
      <w:proofErr w:type="spellEnd"/>
      <w:r>
        <w:t xml:space="preserve">. So aber </w:t>
      </w:r>
      <w:proofErr w:type="spellStart"/>
      <w:r>
        <w:t>yemandts</w:t>
      </w:r>
      <w:proofErr w:type="spellEnd"/>
      <w:r>
        <w:t xml:space="preserve"> ist / dem </w:t>
      </w:r>
      <w:proofErr w:type="spellStart"/>
      <w:r>
        <w:t>dyse</w:t>
      </w:r>
      <w:proofErr w:type="spellEnd"/>
      <w:r>
        <w:t xml:space="preserve"> </w:t>
      </w:r>
      <w:proofErr w:type="spellStart"/>
      <w:r>
        <w:t>vermanung</w:t>
      </w:r>
      <w:proofErr w:type="spellEnd"/>
      <w:r>
        <w:t xml:space="preserve"> </w:t>
      </w:r>
      <w:proofErr w:type="spellStart"/>
      <w:r>
        <w:t>mißhaget</w:t>
      </w:r>
      <w:proofErr w:type="spellEnd"/>
      <w:r>
        <w:t xml:space="preserve"> / </w:t>
      </w:r>
      <w:proofErr w:type="spellStart"/>
      <w:r>
        <w:t>sols</w:t>
      </w:r>
      <w:proofErr w:type="spellEnd"/>
      <w:r>
        <w:t xml:space="preserve"> </w:t>
      </w:r>
      <w:proofErr w:type="spellStart"/>
      <w:r>
        <w:t>jm</w:t>
      </w:r>
      <w:proofErr w:type="spellEnd"/>
      <w:r>
        <w:t xml:space="preserve"> frey sein / mich </w:t>
      </w:r>
      <w:proofErr w:type="spellStart"/>
      <w:r>
        <w:t>zuundterweysen</w:t>
      </w:r>
      <w:proofErr w:type="spellEnd"/>
      <w:r>
        <w:t xml:space="preserve"> / </w:t>
      </w:r>
      <w:proofErr w:type="spellStart"/>
      <w:r>
        <w:t>unnd</w:t>
      </w:r>
      <w:proofErr w:type="spellEnd"/>
      <w:r>
        <w:t xml:space="preserve"> der </w:t>
      </w:r>
      <w:proofErr w:type="spellStart"/>
      <w:r>
        <w:t>welt</w:t>
      </w:r>
      <w:proofErr w:type="spellEnd"/>
      <w:r>
        <w:t xml:space="preserve"> etwas </w:t>
      </w:r>
      <w:proofErr w:type="spellStart"/>
      <w:r>
        <w:t>bessers</w:t>
      </w:r>
      <w:proofErr w:type="spellEnd"/>
      <w:r>
        <w:t xml:space="preserve"> zuzuschreiben. ich will euch </w:t>
      </w:r>
      <w:proofErr w:type="spellStart"/>
      <w:r>
        <w:t>aynen</w:t>
      </w:r>
      <w:proofErr w:type="spellEnd"/>
      <w:r>
        <w:t xml:space="preserve"> </w:t>
      </w:r>
      <w:proofErr w:type="spellStart"/>
      <w:r>
        <w:t>yeglichen</w:t>
      </w:r>
      <w:proofErr w:type="spellEnd"/>
      <w:r>
        <w:t xml:space="preserve"> gebeten haben / denen </w:t>
      </w:r>
      <w:proofErr w:type="spellStart"/>
      <w:r>
        <w:t>duncken</w:t>
      </w:r>
      <w:proofErr w:type="spellEnd"/>
      <w:r>
        <w:t xml:space="preserve"> </w:t>
      </w:r>
      <w:proofErr w:type="spellStart"/>
      <w:r>
        <w:t>moecht</w:t>
      </w:r>
      <w:proofErr w:type="spellEnd"/>
      <w:r>
        <w:t xml:space="preserve"> / daß ich irr </w:t>
      </w:r>
      <w:proofErr w:type="spellStart"/>
      <w:r>
        <w:t>gee</w:t>
      </w:r>
      <w:proofErr w:type="spellEnd"/>
      <w:r>
        <w:t xml:space="preserve"> / </w:t>
      </w:r>
      <w:proofErr w:type="spellStart"/>
      <w:r>
        <w:t>dz</w:t>
      </w:r>
      <w:proofErr w:type="spellEnd"/>
      <w:r>
        <w:t xml:space="preserve"> er mich </w:t>
      </w:r>
      <w:proofErr w:type="spellStart"/>
      <w:r>
        <w:t>woell</w:t>
      </w:r>
      <w:proofErr w:type="spellEnd"/>
      <w:r>
        <w:t xml:space="preserve"> </w:t>
      </w:r>
      <w:proofErr w:type="spellStart"/>
      <w:r>
        <w:t>guetlich</w:t>
      </w:r>
      <w:proofErr w:type="spellEnd"/>
      <w:r>
        <w:t xml:space="preserve"> / oder auch mit </w:t>
      </w:r>
      <w:proofErr w:type="spellStart"/>
      <w:r>
        <w:t>scharpffen</w:t>
      </w:r>
      <w:proofErr w:type="spellEnd"/>
      <w:r>
        <w:t xml:space="preserve"> </w:t>
      </w:r>
      <w:proofErr w:type="spellStart"/>
      <w:r>
        <w:t>wortten</w:t>
      </w:r>
      <w:proofErr w:type="spellEnd"/>
      <w:r>
        <w:t xml:space="preserve"> </w:t>
      </w:r>
      <w:proofErr w:type="spellStart"/>
      <w:r>
        <w:t>leren</w:t>
      </w:r>
      <w:proofErr w:type="spellEnd"/>
      <w:r>
        <w:t xml:space="preserve"> / ob mir Gott </w:t>
      </w:r>
      <w:proofErr w:type="spellStart"/>
      <w:r>
        <w:t>gnad</w:t>
      </w:r>
      <w:proofErr w:type="spellEnd"/>
      <w:r>
        <w:t xml:space="preserve"> gebe / </w:t>
      </w:r>
      <w:proofErr w:type="spellStart"/>
      <w:r>
        <w:t>vermaynten</w:t>
      </w:r>
      <w:proofErr w:type="spellEnd"/>
      <w:r>
        <w:t xml:space="preserve"> </w:t>
      </w:r>
      <w:proofErr w:type="spellStart"/>
      <w:r>
        <w:t>irrthumb</w:t>
      </w:r>
      <w:proofErr w:type="spellEnd"/>
      <w:r>
        <w:t xml:space="preserve"> zuerkennen / mich zu bessern. </w:t>
      </w:r>
    </w:p>
    <w:p w14:paraId="5299622F" w14:textId="77777777" w:rsidR="00660225" w:rsidRDefault="00660225" w:rsidP="00660225">
      <w:pPr>
        <w:pStyle w:val="StandardWeb"/>
      </w:pPr>
      <w:r>
        <w:t xml:space="preserve">Wo ich des </w:t>
      </w:r>
      <w:proofErr w:type="spellStart"/>
      <w:r>
        <w:t>herren</w:t>
      </w:r>
      <w:proofErr w:type="spellEnd"/>
      <w:r>
        <w:t xml:space="preserve"> </w:t>
      </w:r>
      <w:proofErr w:type="spellStart"/>
      <w:r>
        <w:t>prot</w:t>
      </w:r>
      <w:proofErr w:type="spellEnd"/>
      <w:r>
        <w:t xml:space="preserve"> und </w:t>
      </w:r>
      <w:proofErr w:type="spellStart"/>
      <w:r>
        <w:t>kelch</w:t>
      </w:r>
      <w:proofErr w:type="spellEnd"/>
      <w:r>
        <w:t xml:space="preserve"> </w:t>
      </w:r>
      <w:proofErr w:type="spellStart"/>
      <w:r>
        <w:t>ain</w:t>
      </w:r>
      <w:proofErr w:type="spellEnd"/>
      <w:r>
        <w:t xml:space="preserve"> Sacrament nennen </w:t>
      </w:r>
      <w:proofErr w:type="spellStart"/>
      <w:r>
        <w:t>werd</w:t>
      </w:r>
      <w:proofErr w:type="spellEnd"/>
      <w:r>
        <w:t xml:space="preserve"> / soll es </w:t>
      </w:r>
      <w:proofErr w:type="spellStart"/>
      <w:r>
        <w:t>niemants</w:t>
      </w:r>
      <w:proofErr w:type="spellEnd"/>
      <w:r>
        <w:t xml:space="preserve"> </w:t>
      </w:r>
      <w:proofErr w:type="spellStart"/>
      <w:r>
        <w:t>darfür</w:t>
      </w:r>
      <w:proofErr w:type="spellEnd"/>
      <w:r>
        <w:t xml:space="preserve"> achten / daß </w:t>
      </w:r>
      <w:proofErr w:type="spellStart"/>
      <w:r>
        <w:t>ichs</w:t>
      </w:r>
      <w:proofErr w:type="spellEnd"/>
      <w:r>
        <w:t xml:space="preserve"> in der </w:t>
      </w:r>
      <w:proofErr w:type="spellStart"/>
      <w:r>
        <w:t>schrifft</w:t>
      </w:r>
      <w:proofErr w:type="spellEnd"/>
      <w:r>
        <w:t xml:space="preserve"> also </w:t>
      </w:r>
      <w:proofErr w:type="spellStart"/>
      <w:r>
        <w:t>genennt</w:t>
      </w:r>
      <w:proofErr w:type="spellEnd"/>
      <w:r>
        <w:t xml:space="preserve"> / hab gelesen / sonder daß ich mit </w:t>
      </w:r>
      <w:proofErr w:type="spellStart"/>
      <w:r>
        <w:t>kindern</w:t>
      </w:r>
      <w:proofErr w:type="spellEnd"/>
      <w:r>
        <w:t xml:space="preserve"> lallen will </w:t>
      </w:r>
      <w:proofErr w:type="spellStart"/>
      <w:r>
        <w:t>auff</w:t>
      </w:r>
      <w:proofErr w:type="spellEnd"/>
      <w:r>
        <w:t xml:space="preserve"> daß </w:t>
      </w:r>
      <w:proofErr w:type="spellStart"/>
      <w:r>
        <w:t>sy</w:t>
      </w:r>
      <w:proofErr w:type="spellEnd"/>
      <w:r>
        <w:t xml:space="preserve"> mich </w:t>
      </w:r>
      <w:proofErr w:type="spellStart"/>
      <w:r>
        <w:t>vernemen</w:t>
      </w:r>
      <w:proofErr w:type="spellEnd"/>
      <w:r>
        <w:t xml:space="preserve">. </w:t>
      </w:r>
    </w:p>
    <w:p w14:paraId="61588834" w14:textId="77777777" w:rsidR="00660225" w:rsidRDefault="00660225" w:rsidP="00660225">
      <w:pPr>
        <w:pStyle w:val="berschrift2"/>
      </w:pPr>
      <w:r>
        <w:t xml:space="preserve">Ob das Sacrament die </w:t>
      </w:r>
      <w:proofErr w:type="spellStart"/>
      <w:r>
        <w:t>sünde</w:t>
      </w:r>
      <w:proofErr w:type="spellEnd"/>
      <w:r>
        <w:t xml:space="preserve"> </w:t>
      </w:r>
      <w:proofErr w:type="spellStart"/>
      <w:r>
        <w:t>vergeb</w:t>
      </w:r>
      <w:proofErr w:type="spellEnd"/>
      <w:r>
        <w:t>.</w:t>
      </w:r>
    </w:p>
    <w:p w14:paraId="1C6E18A5" w14:textId="77777777" w:rsidR="00660225" w:rsidRDefault="00660225" w:rsidP="00660225">
      <w:pPr>
        <w:pStyle w:val="StandardWeb"/>
      </w:pPr>
      <w:r>
        <w:t xml:space="preserve">Das ist </w:t>
      </w:r>
      <w:proofErr w:type="spellStart"/>
      <w:r>
        <w:t>ain</w:t>
      </w:r>
      <w:proofErr w:type="spellEnd"/>
      <w:r>
        <w:t xml:space="preserve"> </w:t>
      </w:r>
      <w:proofErr w:type="spellStart"/>
      <w:r>
        <w:t>gemayner</w:t>
      </w:r>
      <w:proofErr w:type="spellEnd"/>
      <w:r>
        <w:t xml:space="preserve"> und </w:t>
      </w:r>
      <w:proofErr w:type="spellStart"/>
      <w:r>
        <w:t>grewlicher</w:t>
      </w:r>
      <w:proofErr w:type="spellEnd"/>
      <w:r>
        <w:t xml:space="preserve"> </w:t>
      </w:r>
      <w:proofErr w:type="spellStart"/>
      <w:r>
        <w:t>schad</w:t>
      </w:r>
      <w:proofErr w:type="spellEnd"/>
      <w:r>
        <w:t xml:space="preserve"> / daß </w:t>
      </w:r>
      <w:proofErr w:type="spellStart"/>
      <w:r>
        <w:t>unnsere</w:t>
      </w:r>
      <w:proofErr w:type="spellEnd"/>
      <w:r>
        <w:t xml:space="preserve"> Christen </w:t>
      </w:r>
      <w:proofErr w:type="spellStart"/>
      <w:r>
        <w:t>vergebung</w:t>
      </w:r>
      <w:proofErr w:type="spellEnd"/>
      <w:r>
        <w:t xml:space="preserve"> der </w:t>
      </w:r>
      <w:proofErr w:type="spellStart"/>
      <w:r>
        <w:t>sünden</w:t>
      </w:r>
      <w:proofErr w:type="spellEnd"/>
      <w:r>
        <w:t xml:space="preserve"> </w:t>
      </w:r>
      <w:proofErr w:type="spellStart"/>
      <w:r>
        <w:t>imm</w:t>
      </w:r>
      <w:proofErr w:type="spellEnd"/>
      <w:r>
        <w:t xml:space="preserve"> Sacrament suchen. </w:t>
      </w:r>
    </w:p>
    <w:p w14:paraId="46B43F0B" w14:textId="77777777" w:rsidR="00660225" w:rsidRDefault="00660225" w:rsidP="00660225">
      <w:pPr>
        <w:pStyle w:val="StandardWeb"/>
      </w:pPr>
      <w:r>
        <w:t xml:space="preserve">Nemlich / wenn </w:t>
      </w:r>
      <w:proofErr w:type="spellStart"/>
      <w:r>
        <w:t>sy</w:t>
      </w:r>
      <w:proofErr w:type="spellEnd"/>
      <w:r>
        <w:t xml:space="preserve"> </w:t>
      </w:r>
      <w:proofErr w:type="spellStart"/>
      <w:r>
        <w:t>jre</w:t>
      </w:r>
      <w:proofErr w:type="spellEnd"/>
      <w:r>
        <w:t xml:space="preserve"> gewissen / als </w:t>
      </w:r>
      <w:proofErr w:type="spellStart"/>
      <w:r>
        <w:t>sy</w:t>
      </w:r>
      <w:proofErr w:type="spellEnd"/>
      <w:r>
        <w:t xml:space="preserve"> reden / </w:t>
      </w:r>
      <w:proofErr w:type="spellStart"/>
      <w:r>
        <w:t>aengstet</w:t>
      </w:r>
      <w:proofErr w:type="spellEnd"/>
      <w:r>
        <w:t xml:space="preserve"> oder </w:t>
      </w:r>
      <w:proofErr w:type="spellStart"/>
      <w:r>
        <w:t>betruebet</w:t>
      </w:r>
      <w:proofErr w:type="spellEnd"/>
      <w:r>
        <w:t xml:space="preserve"> / </w:t>
      </w:r>
      <w:proofErr w:type="spellStart"/>
      <w:r>
        <w:t>jrer</w:t>
      </w:r>
      <w:proofErr w:type="spellEnd"/>
      <w:r>
        <w:t xml:space="preserve"> </w:t>
      </w:r>
      <w:proofErr w:type="spellStart"/>
      <w:r>
        <w:t>sünde</w:t>
      </w:r>
      <w:proofErr w:type="spellEnd"/>
      <w:r>
        <w:t xml:space="preserve"> halben / so schicken </w:t>
      </w:r>
      <w:proofErr w:type="spellStart"/>
      <w:r>
        <w:t>sy</w:t>
      </w:r>
      <w:proofErr w:type="spellEnd"/>
      <w:r>
        <w:t xml:space="preserve"> sich / das </w:t>
      </w:r>
      <w:proofErr w:type="spellStart"/>
      <w:r>
        <w:t>hochwirdig</w:t>
      </w:r>
      <w:proofErr w:type="spellEnd"/>
      <w:r>
        <w:t xml:space="preserve"> </w:t>
      </w:r>
      <w:proofErr w:type="spellStart"/>
      <w:r>
        <w:t>sacrament</w:t>
      </w:r>
      <w:proofErr w:type="spellEnd"/>
      <w:r>
        <w:t xml:space="preserve"> </w:t>
      </w:r>
      <w:proofErr w:type="spellStart"/>
      <w:r>
        <w:t>zuempfahen</w:t>
      </w:r>
      <w:proofErr w:type="spellEnd"/>
      <w:r>
        <w:t xml:space="preserve"> / und wenn </w:t>
      </w:r>
      <w:proofErr w:type="spellStart"/>
      <w:r>
        <w:t>sy</w:t>
      </w:r>
      <w:proofErr w:type="spellEnd"/>
      <w:r>
        <w:t xml:space="preserve"> es empfangen / </w:t>
      </w:r>
      <w:proofErr w:type="spellStart"/>
      <w:r>
        <w:t>werddden</w:t>
      </w:r>
      <w:proofErr w:type="spellEnd"/>
      <w:r>
        <w:t xml:space="preserve"> </w:t>
      </w:r>
      <w:proofErr w:type="spellStart"/>
      <w:r>
        <w:t>sy</w:t>
      </w:r>
      <w:proofErr w:type="spellEnd"/>
      <w:r>
        <w:t xml:space="preserve"> </w:t>
      </w:r>
      <w:proofErr w:type="spellStart"/>
      <w:r>
        <w:t>zufriden</w:t>
      </w:r>
      <w:proofErr w:type="spellEnd"/>
      <w:r>
        <w:t xml:space="preserve"> / durch </w:t>
      </w:r>
      <w:proofErr w:type="spellStart"/>
      <w:r>
        <w:t>ainen</w:t>
      </w:r>
      <w:proofErr w:type="spellEnd"/>
      <w:r>
        <w:t xml:space="preserve"> falschen </w:t>
      </w:r>
      <w:proofErr w:type="spellStart"/>
      <w:r>
        <w:t>won</w:t>
      </w:r>
      <w:proofErr w:type="spellEnd"/>
      <w:r>
        <w:t xml:space="preserve"> </w:t>
      </w:r>
      <w:proofErr w:type="spellStart"/>
      <w:r>
        <w:t>unnd</w:t>
      </w:r>
      <w:proofErr w:type="spellEnd"/>
      <w:r>
        <w:t xml:space="preserve"> </w:t>
      </w:r>
      <w:proofErr w:type="spellStart"/>
      <w:r>
        <w:t>glawben</w:t>
      </w:r>
      <w:proofErr w:type="spellEnd"/>
      <w:r>
        <w:t xml:space="preserve"> / welchen ich falsch nennen werde / so lang </w:t>
      </w:r>
      <w:proofErr w:type="spellStart"/>
      <w:r>
        <w:t>biß</w:t>
      </w:r>
      <w:proofErr w:type="spellEnd"/>
      <w:r>
        <w:t xml:space="preserve"> </w:t>
      </w:r>
      <w:proofErr w:type="spellStart"/>
      <w:r>
        <w:t>sy</w:t>
      </w:r>
      <w:proofErr w:type="spellEnd"/>
      <w:r>
        <w:t xml:space="preserve"> </w:t>
      </w:r>
      <w:proofErr w:type="spellStart"/>
      <w:r>
        <w:t>ain</w:t>
      </w:r>
      <w:proofErr w:type="spellEnd"/>
      <w:r>
        <w:t xml:space="preserve"> </w:t>
      </w:r>
      <w:proofErr w:type="spellStart"/>
      <w:r>
        <w:t>wort</w:t>
      </w:r>
      <w:proofErr w:type="spellEnd"/>
      <w:r>
        <w:t xml:space="preserve"> </w:t>
      </w:r>
      <w:proofErr w:type="spellStart"/>
      <w:r>
        <w:t>jres</w:t>
      </w:r>
      <w:proofErr w:type="spellEnd"/>
      <w:r>
        <w:t xml:space="preserve"> </w:t>
      </w:r>
      <w:proofErr w:type="spellStart"/>
      <w:r>
        <w:t>glawbens</w:t>
      </w:r>
      <w:proofErr w:type="spellEnd"/>
      <w:r>
        <w:t xml:space="preserve"> in der </w:t>
      </w:r>
      <w:proofErr w:type="spellStart"/>
      <w:r>
        <w:t>geschrifft</w:t>
      </w:r>
      <w:proofErr w:type="spellEnd"/>
      <w:r>
        <w:t xml:space="preserve"> </w:t>
      </w:r>
      <w:proofErr w:type="spellStart"/>
      <w:r>
        <w:t>anzaygen</w:t>
      </w:r>
      <w:proofErr w:type="spellEnd"/>
      <w:r>
        <w:t xml:space="preserve"> / der </w:t>
      </w:r>
      <w:proofErr w:type="spellStart"/>
      <w:r>
        <w:t>sy</w:t>
      </w:r>
      <w:proofErr w:type="spellEnd"/>
      <w:r>
        <w:t xml:space="preserve"> </w:t>
      </w:r>
      <w:proofErr w:type="spellStart"/>
      <w:r>
        <w:t>vertrawen</w:t>
      </w:r>
      <w:proofErr w:type="spellEnd"/>
      <w:r>
        <w:t xml:space="preserve">. </w:t>
      </w:r>
      <w:proofErr w:type="spellStart"/>
      <w:r>
        <w:t>Seytmal</w:t>
      </w:r>
      <w:proofErr w:type="spellEnd"/>
      <w:r>
        <w:t xml:space="preserve"> der glaub </w:t>
      </w:r>
      <w:proofErr w:type="spellStart"/>
      <w:r>
        <w:t>auß</w:t>
      </w:r>
      <w:proofErr w:type="spellEnd"/>
      <w:r>
        <w:t xml:space="preserve"> dem </w:t>
      </w:r>
      <w:proofErr w:type="spellStart"/>
      <w:r>
        <w:t>gehoer</w:t>
      </w:r>
      <w:proofErr w:type="spellEnd"/>
      <w:r>
        <w:t xml:space="preserve"> der predig / das predigen aber </w:t>
      </w:r>
      <w:proofErr w:type="spellStart"/>
      <w:r>
        <w:t>auß</w:t>
      </w:r>
      <w:proofErr w:type="spellEnd"/>
      <w:r>
        <w:t xml:space="preserve"> dem </w:t>
      </w:r>
      <w:proofErr w:type="spellStart"/>
      <w:r>
        <w:t>wort</w:t>
      </w:r>
      <w:proofErr w:type="spellEnd"/>
      <w:r>
        <w:t xml:space="preserve"> </w:t>
      </w:r>
      <w:proofErr w:type="spellStart"/>
      <w:r>
        <w:t>gottes</w:t>
      </w:r>
      <w:proofErr w:type="spellEnd"/>
      <w:r>
        <w:t xml:space="preserve"> ist. </w:t>
      </w:r>
      <w:proofErr w:type="spellStart"/>
      <w:r>
        <w:t>Darumb</w:t>
      </w:r>
      <w:proofErr w:type="spellEnd"/>
      <w:r>
        <w:t xml:space="preserve"> soll </w:t>
      </w:r>
      <w:proofErr w:type="spellStart"/>
      <w:r>
        <w:t>jnen</w:t>
      </w:r>
      <w:proofErr w:type="spellEnd"/>
      <w:r>
        <w:t xml:space="preserve"> </w:t>
      </w:r>
      <w:proofErr w:type="spellStart"/>
      <w:r>
        <w:t>niemandts</w:t>
      </w:r>
      <w:proofErr w:type="spellEnd"/>
      <w:r>
        <w:t xml:space="preserve"> glauben geben / </w:t>
      </w:r>
      <w:proofErr w:type="spellStart"/>
      <w:r>
        <w:t>biß</w:t>
      </w:r>
      <w:proofErr w:type="spellEnd"/>
      <w:r>
        <w:t xml:space="preserve"> </w:t>
      </w:r>
      <w:proofErr w:type="spellStart"/>
      <w:r>
        <w:t>sy</w:t>
      </w:r>
      <w:proofErr w:type="spellEnd"/>
      <w:r>
        <w:t xml:space="preserve"> </w:t>
      </w:r>
      <w:proofErr w:type="spellStart"/>
      <w:r>
        <w:t>ain</w:t>
      </w:r>
      <w:proofErr w:type="spellEnd"/>
      <w:r>
        <w:t xml:space="preserve"> </w:t>
      </w:r>
      <w:proofErr w:type="spellStart"/>
      <w:r>
        <w:t>wort</w:t>
      </w:r>
      <w:proofErr w:type="spellEnd"/>
      <w:r>
        <w:t xml:space="preserve"> des </w:t>
      </w:r>
      <w:proofErr w:type="spellStart"/>
      <w:r>
        <w:t>glawbens</w:t>
      </w:r>
      <w:proofErr w:type="spellEnd"/>
      <w:r>
        <w:t xml:space="preserve"> predigen / und das </w:t>
      </w:r>
      <w:proofErr w:type="spellStart"/>
      <w:r>
        <w:t>anzaygen</w:t>
      </w:r>
      <w:proofErr w:type="spellEnd"/>
      <w:r>
        <w:t xml:space="preserve"> / daß des </w:t>
      </w:r>
      <w:proofErr w:type="spellStart"/>
      <w:r>
        <w:t>herren</w:t>
      </w:r>
      <w:proofErr w:type="spellEnd"/>
      <w:r>
        <w:t xml:space="preserve"> </w:t>
      </w:r>
      <w:proofErr w:type="spellStart"/>
      <w:r>
        <w:t>prot</w:t>
      </w:r>
      <w:proofErr w:type="spellEnd"/>
      <w:r>
        <w:t xml:space="preserve"> </w:t>
      </w:r>
      <w:proofErr w:type="spellStart"/>
      <w:r>
        <w:t>ain</w:t>
      </w:r>
      <w:proofErr w:type="spellEnd"/>
      <w:r>
        <w:t xml:space="preserve"> </w:t>
      </w:r>
      <w:proofErr w:type="spellStart"/>
      <w:r>
        <w:t>sacrament</w:t>
      </w:r>
      <w:proofErr w:type="spellEnd"/>
      <w:r>
        <w:t xml:space="preserve"> sey / oder </w:t>
      </w:r>
      <w:proofErr w:type="spellStart"/>
      <w:r>
        <w:t>sünde</w:t>
      </w:r>
      <w:proofErr w:type="spellEnd"/>
      <w:r>
        <w:t xml:space="preserve"> vergebe / und wenn </w:t>
      </w:r>
      <w:proofErr w:type="spellStart"/>
      <w:r>
        <w:t>sy</w:t>
      </w:r>
      <w:proofErr w:type="spellEnd"/>
      <w:r>
        <w:t xml:space="preserve"> </w:t>
      </w:r>
      <w:proofErr w:type="spellStart"/>
      <w:r>
        <w:t>ain</w:t>
      </w:r>
      <w:proofErr w:type="spellEnd"/>
      <w:r>
        <w:t xml:space="preserve"> </w:t>
      </w:r>
      <w:proofErr w:type="spellStart"/>
      <w:r>
        <w:t>wort</w:t>
      </w:r>
      <w:proofErr w:type="spellEnd"/>
      <w:r>
        <w:t xml:space="preserve"> des rechten </w:t>
      </w:r>
      <w:proofErr w:type="spellStart"/>
      <w:r>
        <w:t>glawbens</w:t>
      </w:r>
      <w:proofErr w:type="spellEnd"/>
      <w:r>
        <w:t xml:space="preserve"> gepredigt und </w:t>
      </w:r>
      <w:proofErr w:type="spellStart"/>
      <w:r>
        <w:t>angezeygt</w:t>
      </w:r>
      <w:proofErr w:type="spellEnd"/>
      <w:r>
        <w:t xml:space="preserve"> haben / so </w:t>
      </w:r>
      <w:proofErr w:type="spellStart"/>
      <w:r>
        <w:t>solt</w:t>
      </w:r>
      <w:proofErr w:type="spellEnd"/>
      <w:r>
        <w:t xml:space="preserve"> </w:t>
      </w:r>
      <w:proofErr w:type="spellStart"/>
      <w:r>
        <w:t>jr</w:t>
      </w:r>
      <w:proofErr w:type="spellEnd"/>
      <w:r>
        <w:t xml:space="preserve"> denn der blossen </w:t>
      </w:r>
      <w:proofErr w:type="spellStart"/>
      <w:r>
        <w:t>warhait</w:t>
      </w:r>
      <w:proofErr w:type="spellEnd"/>
      <w:r>
        <w:t xml:space="preserve"> </w:t>
      </w:r>
      <w:proofErr w:type="spellStart"/>
      <w:r>
        <w:t>anhengig</w:t>
      </w:r>
      <w:proofErr w:type="spellEnd"/>
      <w:r>
        <w:t xml:space="preserve"> werden / und nicht </w:t>
      </w:r>
      <w:proofErr w:type="spellStart"/>
      <w:r>
        <w:t>jren</w:t>
      </w:r>
      <w:proofErr w:type="spellEnd"/>
      <w:r>
        <w:t xml:space="preserve"> </w:t>
      </w:r>
      <w:proofErr w:type="spellStart"/>
      <w:r>
        <w:t>personen</w:t>
      </w:r>
      <w:proofErr w:type="spellEnd"/>
      <w:r>
        <w:t xml:space="preserve">. </w:t>
      </w:r>
      <w:proofErr w:type="spellStart"/>
      <w:r>
        <w:t>Ir</w:t>
      </w:r>
      <w:proofErr w:type="spellEnd"/>
      <w:r>
        <w:t xml:space="preserve"> </w:t>
      </w:r>
      <w:proofErr w:type="spellStart"/>
      <w:r>
        <w:t>muest</w:t>
      </w:r>
      <w:proofErr w:type="spellEnd"/>
      <w:r>
        <w:t xml:space="preserve"> auch </w:t>
      </w:r>
      <w:proofErr w:type="spellStart"/>
      <w:r>
        <w:t>sy</w:t>
      </w:r>
      <w:proofErr w:type="spellEnd"/>
      <w:r>
        <w:t xml:space="preserve"> </w:t>
      </w:r>
      <w:proofErr w:type="spellStart"/>
      <w:r>
        <w:t>auß</w:t>
      </w:r>
      <w:proofErr w:type="spellEnd"/>
      <w:r>
        <w:t xml:space="preserve"> </w:t>
      </w:r>
      <w:proofErr w:type="spellStart"/>
      <w:r>
        <w:t>jren</w:t>
      </w:r>
      <w:proofErr w:type="spellEnd"/>
      <w:r>
        <w:t xml:space="preserve"> reden </w:t>
      </w:r>
      <w:proofErr w:type="spellStart"/>
      <w:r>
        <w:t>versteen</w:t>
      </w:r>
      <w:proofErr w:type="spellEnd"/>
      <w:r>
        <w:t xml:space="preserve"> / ob </w:t>
      </w:r>
      <w:proofErr w:type="spellStart"/>
      <w:r>
        <w:t>sy</w:t>
      </w:r>
      <w:proofErr w:type="spellEnd"/>
      <w:r>
        <w:t xml:space="preserve"> </w:t>
      </w:r>
      <w:proofErr w:type="spellStart"/>
      <w:r>
        <w:t>warhafftige</w:t>
      </w:r>
      <w:proofErr w:type="spellEnd"/>
      <w:r>
        <w:t xml:space="preserve"> und </w:t>
      </w:r>
      <w:proofErr w:type="spellStart"/>
      <w:r>
        <w:t>goetliche</w:t>
      </w:r>
      <w:proofErr w:type="spellEnd"/>
      <w:r>
        <w:t xml:space="preserve"> ding fürgeben. </w:t>
      </w:r>
    </w:p>
    <w:p w14:paraId="0BE35F51" w14:textId="77777777" w:rsidR="00660225" w:rsidRDefault="00660225" w:rsidP="00660225">
      <w:pPr>
        <w:pStyle w:val="StandardWeb"/>
      </w:pPr>
      <w:r>
        <w:t xml:space="preserve">Der </w:t>
      </w:r>
      <w:proofErr w:type="spellStart"/>
      <w:r>
        <w:t>glawb</w:t>
      </w:r>
      <w:proofErr w:type="spellEnd"/>
      <w:r>
        <w:t xml:space="preserve"> der </w:t>
      </w:r>
      <w:proofErr w:type="spellStart"/>
      <w:r>
        <w:t>jm</w:t>
      </w:r>
      <w:proofErr w:type="spellEnd"/>
      <w:r>
        <w:t xml:space="preserve"> </w:t>
      </w:r>
      <w:proofErr w:type="spellStart"/>
      <w:r>
        <w:t>selbers</w:t>
      </w:r>
      <w:proofErr w:type="spellEnd"/>
      <w:r>
        <w:t xml:space="preserve"> </w:t>
      </w:r>
      <w:proofErr w:type="spellStart"/>
      <w:r>
        <w:t>ain</w:t>
      </w:r>
      <w:proofErr w:type="spellEnd"/>
      <w:r>
        <w:t xml:space="preserve"> ding für spiegelt / oder für malet / wie ers haben will / das ist </w:t>
      </w:r>
      <w:proofErr w:type="spellStart"/>
      <w:r>
        <w:t>ain</w:t>
      </w:r>
      <w:proofErr w:type="spellEnd"/>
      <w:r>
        <w:t xml:space="preserve"> zauberischer </w:t>
      </w:r>
      <w:proofErr w:type="spellStart"/>
      <w:r>
        <w:t>glawb</w:t>
      </w:r>
      <w:proofErr w:type="spellEnd"/>
      <w:r>
        <w:t xml:space="preserve"> / und </w:t>
      </w:r>
      <w:proofErr w:type="spellStart"/>
      <w:r>
        <w:t>imm</w:t>
      </w:r>
      <w:proofErr w:type="spellEnd"/>
      <w:r>
        <w:t xml:space="preserve"> </w:t>
      </w:r>
      <w:proofErr w:type="spellStart"/>
      <w:r>
        <w:t>grund</w:t>
      </w:r>
      <w:proofErr w:type="spellEnd"/>
      <w:r>
        <w:t xml:space="preserve"> ein falsch </w:t>
      </w:r>
      <w:proofErr w:type="spellStart"/>
      <w:r>
        <w:t>liecht</w:t>
      </w:r>
      <w:proofErr w:type="spellEnd"/>
      <w:r>
        <w:t xml:space="preserve"> </w:t>
      </w:r>
      <w:proofErr w:type="spellStart"/>
      <w:r>
        <w:t>unn</w:t>
      </w:r>
      <w:proofErr w:type="spellEnd"/>
      <w:r>
        <w:t xml:space="preserve"> unvernünftig </w:t>
      </w:r>
      <w:proofErr w:type="spellStart"/>
      <w:r>
        <w:t>erkentnuß</w:t>
      </w:r>
      <w:proofErr w:type="spellEnd"/>
      <w:r>
        <w:t xml:space="preserve">. Der glaub an Christum </w:t>
      </w:r>
      <w:proofErr w:type="spellStart"/>
      <w:r>
        <w:t>mueß</w:t>
      </w:r>
      <w:proofErr w:type="spellEnd"/>
      <w:r>
        <w:t xml:space="preserve"> sich nach der </w:t>
      </w:r>
      <w:proofErr w:type="spellStart"/>
      <w:r>
        <w:t>art</w:t>
      </w:r>
      <w:proofErr w:type="spellEnd"/>
      <w:r>
        <w:t xml:space="preserve"> Christi richten / Christum erkennen / wie / und was er ist / nicht Christum machen zu was oder wie er will / sonst würd </w:t>
      </w:r>
      <w:proofErr w:type="spellStart"/>
      <w:r>
        <w:t>jm</w:t>
      </w:r>
      <w:proofErr w:type="spellEnd"/>
      <w:r>
        <w:t xml:space="preserve"> der glaub </w:t>
      </w:r>
      <w:proofErr w:type="spellStart"/>
      <w:r>
        <w:t>ain</w:t>
      </w:r>
      <w:proofErr w:type="spellEnd"/>
      <w:r>
        <w:t xml:space="preserve"> </w:t>
      </w:r>
      <w:proofErr w:type="spellStart"/>
      <w:r>
        <w:t>ertichts</w:t>
      </w:r>
      <w:proofErr w:type="spellEnd"/>
      <w:r>
        <w:t xml:space="preserve"> </w:t>
      </w:r>
      <w:proofErr w:type="spellStart"/>
      <w:r>
        <w:t>bild</w:t>
      </w:r>
      <w:proofErr w:type="spellEnd"/>
      <w:r>
        <w:t xml:space="preserve"> für stellen. Und wenn er lang </w:t>
      </w:r>
      <w:proofErr w:type="spellStart"/>
      <w:r>
        <w:t>erkandt</w:t>
      </w:r>
      <w:proofErr w:type="spellEnd"/>
      <w:r>
        <w:t xml:space="preserve"> und </w:t>
      </w:r>
      <w:proofErr w:type="spellStart"/>
      <w:r>
        <w:t>glawbet</w:t>
      </w:r>
      <w:proofErr w:type="spellEnd"/>
      <w:r>
        <w:t xml:space="preserve"> </w:t>
      </w:r>
      <w:proofErr w:type="spellStart"/>
      <w:r>
        <w:t>het</w:t>
      </w:r>
      <w:proofErr w:type="spellEnd"/>
      <w:r>
        <w:t xml:space="preserve"> / so wüst er doch </w:t>
      </w:r>
      <w:proofErr w:type="spellStart"/>
      <w:r>
        <w:t>nit</w:t>
      </w:r>
      <w:proofErr w:type="spellEnd"/>
      <w:r>
        <w:t xml:space="preserve"> / daß er </w:t>
      </w:r>
      <w:proofErr w:type="spellStart"/>
      <w:r>
        <w:t>ainem</w:t>
      </w:r>
      <w:proofErr w:type="spellEnd"/>
      <w:r>
        <w:t xml:space="preserve"> falschen </w:t>
      </w:r>
      <w:proofErr w:type="spellStart"/>
      <w:r>
        <w:t>unnd</w:t>
      </w:r>
      <w:proofErr w:type="spellEnd"/>
      <w:r>
        <w:t xml:space="preserve"> erfunden ding </w:t>
      </w:r>
      <w:proofErr w:type="spellStart"/>
      <w:r>
        <w:t>glawbet</w:t>
      </w:r>
      <w:proofErr w:type="spellEnd"/>
      <w:r>
        <w:t xml:space="preserve">. Also </w:t>
      </w:r>
      <w:proofErr w:type="spellStart"/>
      <w:r>
        <w:t>ssag</w:t>
      </w:r>
      <w:proofErr w:type="spellEnd"/>
      <w:r>
        <w:t xml:space="preserve"> ich / wer seinem gewissen </w:t>
      </w:r>
      <w:proofErr w:type="spellStart"/>
      <w:r>
        <w:t>eynen</w:t>
      </w:r>
      <w:proofErr w:type="spellEnd"/>
      <w:r>
        <w:t xml:space="preserve"> </w:t>
      </w:r>
      <w:proofErr w:type="spellStart"/>
      <w:r>
        <w:t>frid</w:t>
      </w:r>
      <w:proofErr w:type="spellEnd"/>
      <w:r>
        <w:t xml:space="preserve"> </w:t>
      </w:r>
      <w:proofErr w:type="spellStart"/>
      <w:r>
        <w:t>unnd</w:t>
      </w:r>
      <w:proofErr w:type="spellEnd"/>
      <w:r>
        <w:t xml:space="preserve"> </w:t>
      </w:r>
      <w:proofErr w:type="spellStart"/>
      <w:r>
        <w:t>vergebung</w:t>
      </w:r>
      <w:proofErr w:type="spellEnd"/>
      <w:r>
        <w:t xml:space="preserve"> der </w:t>
      </w:r>
      <w:proofErr w:type="spellStart"/>
      <w:r>
        <w:t>sünden</w:t>
      </w:r>
      <w:proofErr w:type="spellEnd"/>
      <w:r>
        <w:t xml:space="preserve"> in dem machet / daß </w:t>
      </w:r>
      <w:proofErr w:type="spellStart"/>
      <w:r>
        <w:t>got</w:t>
      </w:r>
      <w:proofErr w:type="spellEnd"/>
      <w:r>
        <w:t xml:space="preserve"> </w:t>
      </w:r>
      <w:proofErr w:type="spellStart"/>
      <w:r>
        <w:t>nit</w:t>
      </w:r>
      <w:proofErr w:type="spellEnd"/>
      <w:r>
        <w:t xml:space="preserve"> zu </w:t>
      </w:r>
      <w:proofErr w:type="spellStart"/>
      <w:r>
        <w:t>ainem</w:t>
      </w:r>
      <w:proofErr w:type="spellEnd"/>
      <w:r>
        <w:t xml:space="preserve"> </w:t>
      </w:r>
      <w:proofErr w:type="spellStart"/>
      <w:r>
        <w:t>frid</w:t>
      </w:r>
      <w:proofErr w:type="spellEnd"/>
      <w:r>
        <w:t xml:space="preserve"> und </w:t>
      </w:r>
      <w:proofErr w:type="spellStart"/>
      <w:r>
        <w:t>vergebung</w:t>
      </w:r>
      <w:proofErr w:type="spellEnd"/>
      <w:r>
        <w:t xml:space="preserve"> der </w:t>
      </w:r>
      <w:proofErr w:type="spellStart"/>
      <w:r>
        <w:t>sünden</w:t>
      </w:r>
      <w:proofErr w:type="spellEnd"/>
      <w:r>
        <w:t xml:space="preserve"> gesetzt </w:t>
      </w:r>
      <w:proofErr w:type="spellStart"/>
      <w:r>
        <w:t>hatt</w:t>
      </w:r>
      <w:proofErr w:type="spellEnd"/>
      <w:r>
        <w:t xml:space="preserve"> / der </w:t>
      </w:r>
      <w:proofErr w:type="spellStart"/>
      <w:r>
        <w:t>hatt</w:t>
      </w:r>
      <w:proofErr w:type="spellEnd"/>
      <w:r>
        <w:t xml:space="preserve"> </w:t>
      </w:r>
      <w:proofErr w:type="spellStart"/>
      <w:r>
        <w:t>darumb</w:t>
      </w:r>
      <w:proofErr w:type="spellEnd"/>
      <w:r>
        <w:t xml:space="preserve"> </w:t>
      </w:r>
      <w:proofErr w:type="spellStart"/>
      <w:r>
        <w:t>nit</w:t>
      </w:r>
      <w:proofErr w:type="spellEnd"/>
      <w:r>
        <w:t xml:space="preserve"> </w:t>
      </w:r>
      <w:proofErr w:type="spellStart"/>
      <w:r>
        <w:t>frid</w:t>
      </w:r>
      <w:proofErr w:type="spellEnd"/>
      <w:r>
        <w:t xml:space="preserve"> </w:t>
      </w:r>
      <w:proofErr w:type="spellStart"/>
      <w:r>
        <w:t>unnd</w:t>
      </w:r>
      <w:proofErr w:type="spellEnd"/>
      <w:r>
        <w:t xml:space="preserve"> </w:t>
      </w:r>
      <w:proofErr w:type="spellStart"/>
      <w:r>
        <w:t>vergebung</w:t>
      </w:r>
      <w:proofErr w:type="spellEnd"/>
      <w:r>
        <w:t xml:space="preserve"> der </w:t>
      </w:r>
      <w:proofErr w:type="spellStart"/>
      <w:r>
        <w:t>sünden</w:t>
      </w:r>
      <w:proofErr w:type="spellEnd"/>
      <w:r>
        <w:t xml:space="preserve"> / daß er sich mit </w:t>
      </w:r>
      <w:proofErr w:type="spellStart"/>
      <w:r>
        <w:t>aynem</w:t>
      </w:r>
      <w:proofErr w:type="spellEnd"/>
      <w:r>
        <w:t xml:space="preserve"> falschen </w:t>
      </w:r>
      <w:proofErr w:type="spellStart"/>
      <w:r>
        <w:t>trost</w:t>
      </w:r>
      <w:proofErr w:type="spellEnd"/>
      <w:r>
        <w:t xml:space="preserve"> zu </w:t>
      </w:r>
      <w:proofErr w:type="spellStart"/>
      <w:r>
        <w:t>friden</w:t>
      </w:r>
      <w:proofErr w:type="spellEnd"/>
      <w:r>
        <w:t xml:space="preserve"> machet / sondern er </w:t>
      </w:r>
      <w:proofErr w:type="spellStart"/>
      <w:r>
        <w:t>wirt</w:t>
      </w:r>
      <w:proofErr w:type="spellEnd"/>
      <w:r>
        <w:t xml:space="preserve"> und muß zuschanden werden die </w:t>
      </w:r>
      <w:proofErr w:type="spellStart"/>
      <w:r>
        <w:t>leng</w:t>
      </w:r>
      <w:proofErr w:type="spellEnd"/>
      <w:r>
        <w:t xml:space="preserve"> / ob er </w:t>
      </w:r>
      <w:proofErr w:type="spellStart"/>
      <w:r>
        <w:t>gleych</w:t>
      </w:r>
      <w:proofErr w:type="spellEnd"/>
      <w:r>
        <w:t xml:space="preserve"> </w:t>
      </w:r>
      <w:proofErr w:type="spellStart"/>
      <w:r>
        <w:t>ain</w:t>
      </w:r>
      <w:proofErr w:type="spellEnd"/>
      <w:r>
        <w:t xml:space="preserve"> </w:t>
      </w:r>
      <w:proofErr w:type="spellStart"/>
      <w:r>
        <w:t>weyl</w:t>
      </w:r>
      <w:proofErr w:type="spellEnd"/>
      <w:r>
        <w:t xml:space="preserve"> </w:t>
      </w:r>
      <w:proofErr w:type="spellStart"/>
      <w:r>
        <w:t>fridlich</w:t>
      </w:r>
      <w:proofErr w:type="spellEnd"/>
      <w:r>
        <w:t xml:space="preserve"> </w:t>
      </w:r>
      <w:proofErr w:type="spellStart"/>
      <w:r>
        <w:t>steet</w:t>
      </w:r>
      <w:proofErr w:type="spellEnd"/>
      <w:r>
        <w:t xml:space="preserve">. </w:t>
      </w:r>
    </w:p>
    <w:p w14:paraId="2CCC637E" w14:textId="77777777" w:rsidR="00660225" w:rsidRDefault="00660225" w:rsidP="00660225">
      <w:pPr>
        <w:pStyle w:val="StandardWeb"/>
      </w:pPr>
      <w:r>
        <w:t xml:space="preserve">Demnach </w:t>
      </w:r>
      <w:proofErr w:type="spellStart"/>
      <w:r>
        <w:t>muessen</w:t>
      </w:r>
      <w:proofErr w:type="spellEnd"/>
      <w:r>
        <w:t xml:space="preserve"> alle </w:t>
      </w:r>
      <w:proofErr w:type="spellStart"/>
      <w:r>
        <w:t>menschen</w:t>
      </w:r>
      <w:proofErr w:type="spellEnd"/>
      <w:r>
        <w:t xml:space="preserve"> zuschanden </w:t>
      </w:r>
      <w:proofErr w:type="spellStart"/>
      <w:r>
        <w:t>unnd</w:t>
      </w:r>
      <w:proofErr w:type="spellEnd"/>
      <w:r>
        <w:t xml:space="preserve"> </w:t>
      </w:r>
      <w:proofErr w:type="spellStart"/>
      <w:r>
        <w:t>zuspot</w:t>
      </w:r>
      <w:proofErr w:type="spellEnd"/>
      <w:r>
        <w:t xml:space="preserve"> werden / die on das </w:t>
      </w:r>
      <w:proofErr w:type="spellStart"/>
      <w:r>
        <w:t>wort</w:t>
      </w:r>
      <w:proofErr w:type="spellEnd"/>
      <w:r>
        <w:t xml:space="preserve"> des </w:t>
      </w:r>
      <w:proofErr w:type="spellStart"/>
      <w:r>
        <w:t>glawbens</w:t>
      </w:r>
      <w:proofErr w:type="spellEnd"/>
      <w:r>
        <w:t xml:space="preserve"> dem </w:t>
      </w:r>
      <w:proofErr w:type="spellStart"/>
      <w:r>
        <w:t>sacrament</w:t>
      </w:r>
      <w:proofErr w:type="spellEnd"/>
      <w:r>
        <w:t xml:space="preserve"> </w:t>
      </w:r>
      <w:proofErr w:type="spellStart"/>
      <w:r>
        <w:t>eynen</w:t>
      </w:r>
      <w:proofErr w:type="spellEnd"/>
      <w:r>
        <w:t xml:space="preserve"> </w:t>
      </w:r>
      <w:proofErr w:type="spellStart"/>
      <w:r>
        <w:t>frid</w:t>
      </w:r>
      <w:proofErr w:type="spellEnd"/>
      <w:r>
        <w:t xml:space="preserve"> </w:t>
      </w:r>
      <w:proofErr w:type="spellStart"/>
      <w:r>
        <w:t>jres</w:t>
      </w:r>
      <w:proofErr w:type="spellEnd"/>
      <w:r>
        <w:t xml:space="preserve"> </w:t>
      </w:r>
      <w:proofErr w:type="spellStart"/>
      <w:r>
        <w:t>gewissens</w:t>
      </w:r>
      <w:proofErr w:type="spellEnd"/>
      <w:r>
        <w:t xml:space="preserve"> und </w:t>
      </w:r>
      <w:proofErr w:type="spellStart"/>
      <w:r>
        <w:t>vergebung</w:t>
      </w:r>
      <w:proofErr w:type="spellEnd"/>
      <w:r>
        <w:t xml:space="preserve"> </w:t>
      </w:r>
      <w:proofErr w:type="spellStart"/>
      <w:r>
        <w:t>jrer</w:t>
      </w:r>
      <w:proofErr w:type="spellEnd"/>
      <w:r>
        <w:t xml:space="preserve"> </w:t>
      </w:r>
      <w:proofErr w:type="spellStart"/>
      <w:r>
        <w:t>sünden</w:t>
      </w:r>
      <w:proofErr w:type="spellEnd"/>
      <w:r>
        <w:t xml:space="preserve"> zurechnen / oder das Sacrament zu </w:t>
      </w:r>
      <w:proofErr w:type="spellStart"/>
      <w:r>
        <w:t>aynem</w:t>
      </w:r>
      <w:proofErr w:type="spellEnd"/>
      <w:r>
        <w:t xml:space="preserve"> </w:t>
      </w:r>
      <w:proofErr w:type="spellStart"/>
      <w:r>
        <w:t>pfandt</w:t>
      </w:r>
      <w:proofErr w:type="spellEnd"/>
      <w:r>
        <w:t xml:space="preserve"> / das unsere gewissen versichern soll / machen. </w:t>
      </w:r>
      <w:proofErr w:type="spellStart"/>
      <w:r>
        <w:t>Dieweyl</w:t>
      </w:r>
      <w:proofErr w:type="spellEnd"/>
      <w:r>
        <w:t xml:space="preserve"> </w:t>
      </w:r>
      <w:proofErr w:type="spellStart"/>
      <w:r>
        <w:t>sy</w:t>
      </w:r>
      <w:proofErr w:type="spellEnd"/>
      <w:r>
        <w:t xml:space="preserve"> des </w:t>
      </w:r>
      <w:proofErr w:type="spellStart"/>
      <w:r>
        <w:t>nit</w:t>
      </w:r>
      <w:proofErr w:type="spellEnd"/>
      <w:r>
        <w:t xml:space="preserve"> </w:t>
      </w:r>
      <w:proofErr w:type="spellStart"/>
      <w:r>
        <w:t>aynen</w:t>
      </w:r>
      <w:proofErr w:type="spellEnd"/>
      <w:r>
        <w:t xml:space="preserve"> </w:t>
      </w:r>
      <w:proofErr w:type="spellStart"/>
      <w:r>
        <w:t>buechstaben</w:t>
      </w:r>
      <w:proofErr w:type="spellEnd"/>
      <w:r>
        <w:t xml:space="preserve"> finden in den worten des </w:t>
      </w:r>
      <w:proofErr w:type="spellStart"/>
      <w:r>
        <w:t>glawbens</w:t>
      </w:r>
      <w:proofErr w:type="spellEnd"/>
      <w:r>
        <w:t xml:space="preserve">. </w:t>
      </w:r>
    </w:p>
    <w:p w14:paraId="3811B409" w14:textId="77777777" w:rsidR="00660225" w:rsidRDefault="00660225" w:rsidP="00660225">
      <w:pPr>
        <w:pStyle w:val="StandardWeb"/>
      </w:pPr>
      <w:r>
        <w:t xml:space="preserve">Daß aber das nicht recht sey / will ich </w:t>
      </w:r>
      <w:proofErr w:type="spellStart"/>
      <w:r>
        <w:t>kurtz</w:t>
      </w:r>
      <w:proofErr w:type="spellEnd"/>
      <w:r>
        <w:t xml:space="preserve"> halben Paulus </w:t>
      </w:r>
      <w:proofErr w:type="spellStart"/>
      <w:r>
        <w:t>lere</w:t>
      </w:r>
      <w:proofErr w:type="spellEnd"/>
      <w:r>
        <w:t xml:space="preserve"> zuhanden </w:t>
      </w:r>
      <w:proofErr w:type="spellStart"/>
      <w:r>
        <w:t>nemen</w:t>
      </w:r>
      <w:proofErr w:type="spellEnd"/>
      <w:r>
        <w:t xml:space="preserve"> / </w:t>
      </w:r>
      <w:proofErr w:type="spellStart"/>
      <w:r>
        <w:t>unn</w:t>
      </w:r>
      <w:proofErr w:type="spellEnd"/>
      <w:r>
        <w:t xml:space="preserve"> handeln / die er von </w:t>
      </w:r>
      <w:proofErr w:type="spellStart"/>
      <w:r>
        <w:t>wirdigen</w:t>
      </w:r>
      <w:proofErr w:type="spellEnd"/>
      <w:r>
        <w:t xml:space="preserve"> </w:t>
      </w:r>
      <w:proofErr w:type="spellStart"/>
      <w:r>
        <w:t>prauch</w:t>
      </w:r>
      <w:proofErr w:type="spellEnd"/>
      <w:r>
        <w:t xml:space="preserve"> des </w:t>
      </w:r>
      <w:proofErr w:type="spellStart"/>
      <w:r>
        <w:t>herren</w:t>
      </w:r>
      <w:proofErr w:type="spellEnd"/>
      <w:r>
        <w:t xml:space="preserve"> </w:t>
      </w:r>
      <w:proofErr w:type="spellStart"/>
      <w:r>
        <w:t>prot</w:t>
      </w:r>
      <w:proofErr w:type="spellEnd"/>
      <w:r>
        <w:t xml:space="preserve"> </w:t>
      </w:r>
      <w:proofErr w:type="spellStart"/>
      <w:r>
        <w:t>unn</w:t>
      </w:r>
      <w:proofErr w:type="spellEnd"/>
      <w:r>
        <w:t xml:space="preserve"> </w:t>
      </w:r>
      <w:proofErr w:type="spellStart"/>
      <w:r>
        <w:t>kelch</w:t>
      </w:r>
      <w:proofErr w:type="spellEnd"/>
      <w:r>
        <w:t xml:space="preserve">. I. Cor. II. </w:t>
      </w:r>
      <w:proofErr w:type="spellStart"/>
      <w:r>
        <w:t>geschriben</w:t>
      </w:r>
      <w:proofErr w:type="spellEnd"/>
      <w:r>
        <w:t xml:space="preserve"> </w:t>
      </w:r>
      <w:proofErr w:type="spellStart"/>
      <w:r>
        <w:t>hatt</w:t>
      </w:r>
      <w:proofErr w:type="spellEnd"/>
      <w:r>
        <w:t xml:space="preserve">. Denn von </w:t>
      </w:r>
      <w:proofErr w:type="spellStart"/>
      <w:r>
        <w:t>dyser</w:t>
      </w:r>
      <w:proofErr w:type="spellEnd"/>
      <w:r>
        <w:t xml:space="preserve"> </w:t>
      </w:r>
      <w:proofErr w:type="spellStart"/>
      <w:r>
        <w:t>materien</w:t>
      </w:r>
      <w:proofErr w:type="spellEnd"/>
      <w:r>
        <w:t xml:space="preserve"> nach der </w:t>
      </w:r>
      <w:proofErr w:type="spellStart"/>
      <w:r>
        <w:t>weyt</w:t>
      </w:r>
      <w:proofErr w:type="spellEnd"/>
      <w:r>
        <w:t xml:space="preserve"> </w:t>
      </w:r>
      <w:proofErr w:type="spellStart"/>
      <w:r>
        <w:t>unn</w:t>
      </w:r>
      <w:proofErr w:type="spellEnd"/>
      <w:r>
        <w:t xml:space="preserve"> </w:t>
      </w:r>
      <w:proofErr w:type="spellStart"/>
      <w:r>
        <w:t>prayt</w:t>
      </w:r>
      <w:proofErr w:type="spellEnd"/>
      <w:r>
        <w:t xml:space="preserve"> / hab ich in </w:t>
      </w:r>
      <w:proofErr w:type="spellStart"/>
      <w:r>
        <w:t>eynem</w:t>
      </w:r>
      <w:proofErr w:type="spellEnd"/>
      <w:r>
        <w:t xml:space="preserve"> </w:t>
      </w:r>
      <w:proofErr w:type="spellStart"/>
      <w:r>
        <w:t>gesprech</w:t>
      </w:r>
      <w:proofErr w:type="spellEnd"/>
      <w:r>
        <w:t xml:space="preserve"> </w:t>
      </w:r>
      <w:proofErr w:type="spellStart"/>
      <w:r>
        <w:t>buechlein</w:t>
      </w:r>
      <w:proofErr w:type="spellEnd"/>
      <w:r>
        <w:t xml:space="preserve"> </w:t>
      </w:r>
      <w:proofErr w:type="spellStart"/>
      <w:r>
        <w:t>geschriben</w:t>
      </w:r>
      <w:proofErr w:type="spellEnd"/>
      <w:r>
        <w:t xml:space="preserve"> / und sonst in andern </w:t>
      </w:r>
      <w:proofErr w:type="spellStart"/>
      <w:r>
        <w:t>buechlein</w:t>
      </w:r>
      <w:proofErr w:type="spellEnd"/>
      <w:r>
        <w:t xml:space="preserve">. </w:t>
      </w:r>
    </w:p>
    <w:p w14:paraId="1A34A041" w14:textId="77777777" w:rsidR="00660225" w:rsidRDefault="00660225" w:rsidP="00660225">
      <w:pPr>
        <w:pStyle w:val="StandardWeb"/>
      </w:pPr>
      <w:r>
        <w:t xml:space="preserve">Paulus sagt / </w:t>
      </w:r>
      <w:proofErr w:type="spellStart"/>
      <w:r>
        <w:t>warumb</w:t>
      </w:r>
      <w:proofErr w:type="spellEnd"/>
      <w:r>
        <w:t xml:space="preserve"> / wie und wenn wir des </w:t>
      </w:r>
      <w:proofErr w:type="spellStart"/>
      <w:r>
        <w:t>herren</w:t>
      </w:r>
      <w:proofErr w:type="spellEnd"/>
      <w:r>
        <w:t xml:space="preserve"> </w:t>
      </w:r>
      <w:proofErr w:type="spellStart"/>
      <w:r>
        <w:t>prot</w:t>
      </w:r>
      <w:proofErr w:type="spellEnd"/>
      <w:r>
        <w:t xml:space="preserve"> und </w:t>
      </w:r>
      <w:proofErr w:type="spellStart"/>
      <w:r>
        <w:t>kelch</w:t>
      </w:r>
      <w:proofErr w:type="spellEnd"/>
      <w:r>
        <w:t xml:space="preserve"> </w:t>
      </w:r>
      <w:proofErr w:type="spellStart"/>
      <w:r>
        <w:t>wirdigklich</w:t>
      </w:r>
      <w:proofErr w:type="spellEnd"/>
      <w:r>
        <w:t xml:space="preserve"> </w:t>
      </w:r>
      <w:proofErr w:type="spellStart"/>
      <w:r>
        <w:t>unnd</w:t>
      </w:r>
      <w:proofErr w:type="spellEnd"/>
      <w:r>
        <w:t xml:space="preserve"> nützlich geniessen / und </w:t>
      </w:r>
      <w:proofErr w:type="spellStart"/>
      <w:r>
        <w:t>schreybet</w:t>
      </w:r>
      <w:proofErr w:type="spellEnd"/>
      <w:r>
        <w:t xml:space="preserve"> </w:t>
      </w:r>
      <w:proofErr w:type="spellStart"/>
      <w:r>
        <w:t>gleych</w:t>
      </w:r>
      <w:proofErr w:type="spellEnd"/>
      <w:r>
        <w:t xml:space="preserve"> das die Propheten und Aposteln vom </w:t>
      </w:r>
      <w:proofErr w:type="spellStart"/>
      <w:r>
        <w:t>erkantnuß</w:t>
      </w:r>
      <w:proofErr w:type="spellEnd"/>
      <w:r>
        <w:t xml:space="preserve"> des </w:t>
      </w:r>
      <w:proofErr w:type="spellStart"/>
      <w:r>
        <w:t>leybs</w:t>
      </w:r>
      <w:proofErr w:type="spellEnd"/>
      <w:r>
        <w:t xml:space="preserve"> und </w:t>
      </w:r>
      <w:proofErr w:type="spellStart"/>
      <w:r>
        <w:t>pluets</w:t>
      </w:r>
      <w:proofErr w:type="spellEnd"/>
      <w:r>
        <w:t xml:space="preserve"> Christi </w:t>
      </w:r>
      <w:proofErr w:type="spellStart"/>
      <w:r>
        <w:t>geschriben</w:t>
      </w:r>
      <w:proofErr w:type="spellEnd"/>
      <w:r>
        <w:t xml:space="preserve"> haben. </w:t>
      </w:r>
    </w:p>
    <w:p w14:paraId="6FF48F10" w14:textId="77777777" w:rsidR="00660225" w:rsidRDefault="00660225" w:rsidP="00660225">
      <w:pPr>
        <w:pStyle w:val="StandardWeb"/>
      </w:pPr>
      <w:r>
        <w:t xml:space="preserve">Wer anders </w:t>
      </w:r>
      <w:proofErr w:type="spellStart"/>
      <w:r>
        <w:t>leret</w:t>
      </w:r>
      <w:proofErr w:type="spellEnd"/>
      <w:r>
        <w:t xml:space="preserve"> / oder </w:t>
      </w:r>
      <w:proofErr w:type="spellStart"/>
      <w:r>
        <w:t>ain</w:t>
      </w:r>
      <w:proofErr w:type="spellEnd"/>
      <w:r>
        <w:t xml:space="preserve"> ander Evangelion herfür </w:t>
      </w:r>
      <w:proofErr w:type="spellStart"/>
      <w:r>
        <w:t>pringet</w:t>
      </w:r>
      <w:proofErr w:type="spellEnd"/>
      <w:r>
        <w:t xml:space="preserve"> / der ist ein </w:t>
      </w:r>
      <w:proofErr w:type="spellStart"/>
      <w:r>
        <w:t>verpanter</w:t>
      </w:r>
      <w:proofErr w:type="spellEnd"/>
      <w:r>
        <w:t xml:space="preserve"> und verfluchter / und sein leer ist auch </w:t>
      </w:r>
      <w:proofErr w:type="spellStart"/>
      <w:r>
        <w:t>ain</w:t>
      </w:r>
      <w:proofErr w:type="spellEnd"/>
      <w:r>
        <w:t xml:space="preserve"> </w:t>
      </w:r>
      <w:proofErr w:type="spellStart"/>
      <w:r>
        <w:t>verpante</w:t>
      </w:r>
      <w:proofErr w:type="spellEnd"/>
      <w:r>
        <w:t xml:space="preserve"> </w:t>
      </w:r>
      <w:proofErr w:type="spellStart"/>
      <w:r>
        <w:t>grewliche</w:t>
      </w:r>
      <w:proofErr w:type="spellEnd"/>
      <w:r>
        <w:t xml:space="preserve"> und verfluchte leer. </w:t>
      </w:r>
    </w:p>
    <w:p w14:paraId="14215486" w14:textId="77777777" w:rsidR="00660225" w:rsidRDefault="00660225" w:rsidP="00660225">
      <w:pPr>
        <w:pStyle w:val="StandardWeb"/>
      </w:pPr>
      <w:r>
        <w:t xml:space="preserve">Text. I. Corinth. II. </w:t>
      </w:r>
    </w:p>
    <w:p w14:paraId="5DB447F5" w14:textId="77777777" w:rsidR="00660225" w:rsidRDefault="00660225" w:rsidP="00660225">
      <w:pPr>
        <w:pStyle w:val="StandardWeb"/>
      </w:pPr>
      <w:r>
        <w:rPr>
          <w:rStyle w:val="Fett"/>
          <w:rFonts w:eastAsiaTheme="majorEastAsia"/>
        </w:rPr>
        <w:t xml:space="preserve">So </w:t>
      </w:r>
      <w:proofErr w:type="spellStart"/>
      <w:r>
        <w:rPr>
          <w:rStyle w:val="Fett"/>
          <w:rFonts w:eastAsiaTheme="majorEastAsia"/>
        </w:rPr>
        <w:t>offt</w:t>
      </w:r>
      <w:proofErr w:type="spellEnd"/>
      <w:r>
        <w:rPr>
          <w:rStyle w:val="Fett"/>
          <w:rFonts w:eastAsiaTheme="majorEastAsia"/>
        </w:rPr>
        <w:t xml:space="preserve"> </w:t>
      </w:r>
      <w:proofErr w:type="spellStart"/>
      <w:r>
        <w:rPr>
          <w:rStyle w:val="Fett"/>
          <w:rFonts w:eastAsiaTheme="majorEastAsia"/>
        </w:rPr>
        <w:t>jr</w:t>
      </w:r>
      <w:proofErr w:type="spellEnd"/>
      <w:r>
        <w:rPr>
          <w:rStyle w:val="Fett"/>
          <w:rFonts w:eastAsiaTheme="majorEastAsia"/>
        </w:rPr>
        <w:t xml:space="preserve"> von </w:t>
      </w:r>
      <w:proofErr w:type="spellStart"/>
      <w:r>
        <w:rPr>
          <w:rStyle w:val="Fett"/>
          <w:rFonts w:eastAsiaTheme="majorEastAsia"/>
        </w:rPr>
        <w:t>dysem</w:t>
      </w:r>
      <w:proofErr w:type="spellEnd"/>
      <w:r>
        <w:rPr>
          <w:rStyle w:val="Fett"/>
          <w:rFonts w:eastAsiaTheme="majorEastAsia"/>
        </w:rPr>
        <w:t xml:space="preserve"> Brot esset / und von </w:t>
      </w:r>
      <w:proofErr w:type="spellStart"/>
      <w:r>
        <w:rPr>
          <w:rStyle w:val="Fett"/>
          <w:rFonts w:eastAsiaTheme="majorEastAsia"/>
        </w:rPr>
        <w:t>dysem</w:t>
      </w:r>
      <w:proofErr w:type="spellEnd"/>
      <w:r>
        <w:rPr>
          <w:rStyle w:val="Fett"/>
          <w:rFonts w:eastAsiaTheme="majorEastAsia"/>
        </w:rPr>
        <w:t xml:space="preserve"> Kelch </w:t>
      </w:r>
      <w:proofErr w:type="spellStart"/>
      <w:r>
        <w:rPr>
          <w:rStyle w:val="Fett"/>
          <w:rFonts w:eastAsiaTheme="majorEastAsia"/>
        </w:rPr>
        <w:t>trincket</w:t>
      </w:r>
      <w:proofErr w:type="spellEnd"/>
      <w:r>
        <w:rPr>
          <w:rStyle w:val="Fett"/>
          <w:rFonts w:eastAsiaTheme="majorEastAsia"/>
        </w:rPr>
        <w:t xml:space="preserve"> / </w:t>
      </w:r>
      <w:proofErr w:type="spellStart"/>
      <w:r>
        <w:rPr>
          <w:rStyle w:val="Fett"/>
          <w:rFonts w:eastAsiaTheme="majorEastAsia"/>
        </w:rPr>
        <w:t>solt</w:t>
      </w:r>
      <w:proofErr w:type="spellEnd"/>
      <w:r>
        <w:rPr>
          <w:rStyle w:val="Fett"/>
          <w:rFonts w:eastAsiaTheme="majorEastAsia"/>
        </w:rPr>
        <w:t xml:space="preserve"> </w:t>
      </w:r>
      <w:proofErr w:type="spellStart"/>
      <w:r>
        <w:rPr>
          <w:rStyle w:val="Fett"/>
          <w:rFonts w:eastAsiaTheme="majorEastAsia"/>
        </w:rPr>
        <w:t>jr</w:t>
      </w:r>
      <w:proofErr w:type="spellEnd"/>
      <w:r>
        <w:rPr>
          <w:rStyle w:val="Fett"/>
          <w:rFonts w:eastAsiaTheme="majorEastAsia"/>
        </w:rPr>
        <w:t xml:space="preserve"> des Herren todt verkündigen / </w:t>
      </w:r>
      <w:proofErr w:type="spellStart"/>
      <w:r>
        <w:rPr>
          <w:rStyle w:val="Fett"/>
          <w:rFonts w:eastAsiaTheme="majorEastAsia"/>
        </w:rPr>
        <w:t>biß</w:t>
      </w:r>
      <w:proofErr w:type="spellEnd"/>
      <w:r>
        <w:rPr>
          <w:rStyle w:val="Fett"/>
          <w:rFonts w:eastAsiaTheme="majorEastAsia"/>
        </w:rPr>
        <w:t xml:space="preserve"> daß er </w:t>
      </w:r>
      <w:proofErr w:type="spellStart"/>
      <w:r>
        <w:rPr>
          <w:rStyle w:val="Fett"/>
          <w:rFonts w:eastAsiaTheme="majorEastAsia"/>
        </w:rPr>
        <w:t>kumpt</w:t>
      </w:r>
      <w:proofErr w:type="spellEnd"/>
      <w:r>
        <w:rPr>
          <w:rStyle w:val="Fett"/>
          <w:rFonts w:eastAsiaTheme="majorEastAsia"/>
        </w:rPr>
        <w:t>.</w:t>
      </w:r>
      <w:r>
        <w:t xml:space="preserve"> </w:t>
      </w:r>
    </w:p>
    <w:p w14:paraId="68397371" w14:textId="77777777" w:rsidR="00660225" w:rsidRDefault="00660225" w:rsidP="00660225">
      <w:pPr>
        <w:pStyle w:val="StandardWeb"/>
      </w:pPr>
      <w:proofErr w:type="spellStart"/>
      <w:r>
        <w:t>Dyse</w:t>
      </w:r>
      <w:proofErr w:type="spellEnd"/>
      <w:r>
        <w:t xml:space="preserve"> form </w:t>
      </w:r>
      <w:proofErr w:type="spellStart"/>
      <w:r>
        <w:t>unn</w:t>
      </w:r>
      <w:proofErr w:type="spellEnd"/>
      <w:r>
        <w:t xml:space="preserve"> </w:t>
      </w:r>
      <w:proofErr w:type="spellStart"/>
      <w:r>
        <w:t>weyse</w:t>
      </w:r>
      <w:proofErr w:type="spellEnd"/>
      <w:r>
        <w:t xml:space="preserve"> / </w:t>
      </w:r>
      <w:proofErr w:type="spellStart"/>
      <w:r>
        <w:t>solt</w:t>
      </w:r>
      <w:proofErr w:type="spellEnd"/>
      <w:r>
        <w:t xml:space="preserve"> </w:t>
      </w:r>
      <w:proofErr w:type="spellStart"/>
      <w:r>
        <w:t>meniglich</w:t>
      </w:r>
      <w:proofErr w:type="spellEnd"/>
      <w:r>
        <w:t xml:space="preserve"> betrachten / </w:t>
      </w:r>
      <w:proofErr w:type="spellStart"/>
      <w:r>
        <w:t>unn</w:t>
      </w:r>
      <w:proofErr w:type="spellEnd"/>
      <w:r>
        <w:t xml:space="preserve"> darnach des </w:t>
      </w:r>
      <w:proofErr w:type="spellStart"/>
      <w:r>
        <w:t>herren</w:t>
      </w:r>
      <w:proofErr w:type="spellEnd"/>
      <w:r>
        <w:t xml:space="preserve"> Brot essen / und von dem </w:t>
      </w:r>
      <w:proofErr w:type="spellStart"/>
      <w:r>
        <w:t>kelch</w:t>
      </w:r>
      <w:proofErr w:type="spellEnd"/>
      <w:r>
        <w:t xml:space="preserve"> </w:t>
      </w:r>
      <w:proofErr w:type="spellStart"/>
      <w:r>
        <w:t>trincken</w:t>
      </w:r>
      <w:proofErr w:type="spellEnd"/>
      <w:r>
        <w:t xml:space="preserve"> / denn </w:t>
      </w:r>
      <w:proofErr w:type="spellStart"/>
      <w:r>
        <w:t>sy</w:t>
      </w:r>
      <w:proofErr w:type="spellEnd"/>
      <w:r>
        <w:t xml:space="preserve"> Paulus als </w:t>
      </w:r>
      <w:proofErr w:type="spellStart"/>
      <w:r>
        <w:t>ain</w:t>
      </w:r>
      <w:proofErr w:type="spellEnd"/>
      <w:r>
        <w:t xml:space="preserve"> Regel geben hat / nach welcher sich alle </w:t>
      </w:r>
      <w:proofErr w:type="spellStart"/>
      <w:r>
        <w:t>lewte</w:t>
      </w:r>
      <w:proofErr w:type="spellEnd"/>
      <w:r>
        <w:t xml:space="preserve"> richten </w:t>
      </w:r>
      <w:proofErr w:type="spellStart"/>
      <w:r>
        <w:t>muessen</w:t>
      </w:r>
      <w:proofErr w:type="spellEnd"/>
      <w:r>
        <w:t xml:space="preserve"> / die des </w:t>
      </w:r>
      <w:proofErr w:type="spellStart"/>
      <w:r>
        <w:t>herren</w:t>
      </w:r>
      <w:proofErr w:type="spellEnd"/>
      <w:r>
        <w:t xml:space="preserve"> </w:t>
      </w:r>
      <w:proofErr w:type="spellStart"/>
      <w:r>
        <w:t>Abentmal</w:t>
      </w:r>
      <w:proofErr w:type="spellEnd"/>
      <w:r>
        <w:t xml:space="preserve"> </w:t>
      </w:r>
      <w:proofErr w:type="spellStart"/>
      <w:r>
        <w:t>woellen</w:t>
      </w:r>
      <w:proofErr w:type="spellEnd"/>
      <w:r>
        <w:t xml:space="preserve"> zu sich </w:t>
      </w:r>
      <w:proofErr w:type="spellStart"/>
      <w:r>
        <w:t>nemen</w:t>
      </w:r>
      <w:proofErr w:type="spellEnd"/>
      <w:r>
        <w:t xml:space="preserve">. </w:t>
      </w:r>
    </w:p>
    <w:p w14:paraId="7F0EB666" w14:textId="77777777" w:rsidR="00660225" w:rsidRDefault="00660225" w:rsidP="00660225">
      <w:pPr>
        <w:pStyle w:val="StandardWeb"/>
      </w:pPr>
      <w:r>
        <w:t xml:space="preserve">Es ist aber zu </w:t>
      </w:r>
      <w:proofErr w:type="spellStart"/>
      <w:r>
        <w:t>mercken</w:t>
      </w:r>
      <w:proofErr w:type="spellEnd"/>
      <w:r>
        <w:t xml:space="preserve"> / daß </w:t>
      </w:r>
      <w:proofErr w:type="spellStart"/>
      <w:r>
        <w:t>dyse</w:t>
      </w:r>
      <w:proofErr w:type="spellEnd"/>
      <w:r>
        <w:t xml:space="preserve"> </w:t>
      </w:r>
      <w:proofErr w:type="spellStart"/>
      <w:r>
        <w:t>verkündigung</w:t>
      </w:r>
      <w:proofErr w:type="spellEnd"/>
      <w:r>
        <w:t xml:space="preserve"> </w:t>
      </w:r>
      <w:proofErr w:type="spellStart"/>
      <w:r>
        <w:t>ain</w:t>
      </w:r>
      <w:proofErr w:type="spellEnd"/>
      <w:r>
        <w:t xml:space="preserve"> </w:t>
      </w:r>
      <w:proofErr w:type="spellStart"/>
      <w:r>
        <w:t>frucht</w:t>
      </w:r>
      <w:proofErr w:type="spellEnd"/>
      <w:r>
        <w:t xml:space="preserve"> </w:t>
      </w:r>
      <w:proofErr w:type="spellStart"/>
      <w:r>
        <w:t>aynes</w:t>
      </w:r>
      <w:proofErr w:type="spellEnd"/>
      <w:r>
        <w:t xml:space="preserve"> </w:t>
      </w:r>
      <w:proofErr w:type="spellStart"/>
      <w:r>
        <w:t>bawmes</w:t>
      </w:r>
      <w:proofErr w:type="spellEnd"/>
      <w:r>
        <w:t xml:space="preserve"> ist / nemlich des </w:t>
      </w:r>
      <w:proofErr w:type="spellStart"/>
      <w:r>
        <w:t>gedechtnuß</w:t>
      </w:r>
      <w:proofErr w:type="spellEnd"/>
      <w:r>
        <w:t xml:space="preserve"> / des </w:t>
      </w:r>
      <w:proofErr w:type="spellStart"/>
      <w:r>
        <w:t>leybs</w:t>
      </w:r>
      <w:proofErr w:type="spellEnd"/>
      <w:r>
        <w:t xml:space="preserve"> </w:t>
      </w:r>
      <w:proofErr w:type="spellStart"/>
      <w:r>
        <w:t>unnd</w:t>
      </w:r>
      <w:proofErr w:type="spellEnd"/>
      <w:r>
        <w:t xml:space="preserve"> </w:t>
      </w:r>
      <w:proofErr w:type="spellStart"/>
      <w:r>
        <w:t>pluts</w:t>
      </w:r>
      <w:proofErr w:type="spellEnd"/>
      <w:r>
        <w:t xml:space="preserve"> Christi / von welchem dann Paulus </w:t>
      </w:r>
      <w:proofErr w:type="spellStart"/>
      <w:r>
        <w:t>baldt</w:t>
      </w:r>
      <w:proofErr w:type="spellEnd"/>
      <w:r>
        <w:t xml:space="preserve"> droben vor gesagt / und die </w:t>
      </w:r>
      <w:proofErr w:type="spellStart"/>
      <w:r>
        <w:t>wort</w:t>
      </w:r>
      <w:proofErr w:type="spellEnd"/>
      <w:r>
        <w:t xml:space="preserve"> des </w:t>
      </w:r>
      <w:proofErr w:type="spellStart"/>
      <w:r>
        <w:t>herren</w:t>
      </w:r>
      <w:proofErr w:type="spellEnd"/>
      <w:r>
        <w:t xml:space="preserve"> Jesu Christi </w:t>
      </w:r>
      <w:proofErr w:type="spellStart"/>
      <w:r>
        <w:t>eyngefürt</w:t>
      </w:r>
      <w:proofErr w:type="spellEnd"/>
      <w:r>
        <w:t xml:space="preserve"> </w:t>
      </w:r>
      <w:proofErr w:type="spellStart"/>
      <w:r>
        <w:t>hatt</w:t>
      </w:r>
      <w:proofErr w:type="spellEnd"/>
      <w:r>
        <w:t xml:space="preserve">. Denn es </w:t>
      </w:r>
      <w:proofErr w:type="spellStart"/>
      <w:r>
        <w:t>mueß</w:t>
      </w:r>
      <w:proofErr w:type="spellEnd"/>
      <w:r>
        <w:t xml:space="preserve"> alles </w:t>
      </w:r>
      <w:proofErr w:type="spellStart"/>
      <w:r>
        <w:t>auß</w:t>
      </w:r>
      <w:proofErr w:type="spellEnd"/>
      <w:r>
        <w:t xml:space="preserve"> dem </w:t>
      </w:r>
      <w:proofErr w:type="spellStart"/>
      <w:r>
        <w:t>grund</w:t>
      </w:r>
      <w:proofErr w:type="spellEnd"/>
      <w:r>
        <w:t xml:space="preserve"> des </w:t>
      </w:r>
      <w:proofErr w:type="spellStart"/>
      <w:r>
        <w:t>hertzen</w:t>
      </w:r>
      <w:proofErr w:type="spellEnd"/>
      <w:r>
        <w:t xml:space="preserve"> quellen / und in der </w:t>
      </w:r>
      <w:proofErr w:type="spellStart"/>
      <w:r>
        <w:t>innwendigkait</w:t>
      </w:r>
      <w:proofErr w:type="spellEnd"/>
      <w:r>
        <w:t xml:space="preserve"> recht geschaffen </w:t>
      </w:r>
      <w:proofErr w:type="spellStart"/>
      <w:r>
        <w:t>sein.Das</w:t>
      </w:r>
      <w:proofErr w:type="spellEnd"/>
      <w:r>
        <w:t xml:space="preserve"> durch </w:t>
      </w:r>
      <w:proofErr w:type="spellStart"/>
      <w:r>
        <w:t>eüsserliche</w:t>
      </w:r>
      <w:proofErr w:type="spellEnd"/>
      <w:r>
        <w:t xml:space="preserve"> </w:t>
      </w:r>
      <w:proofErr w:type="spellStart"/>
      <w:r>
        <w:t>werck</w:t>
      </w:r>
      <w:proofErr w:type="spellEnd"/>
      <w:r>
        <w:t xml:space="preserve"> oder ding </w:t>
      </w:r>
      <w:proofErr w:type="spellStart"/>
      <w:r>
        <w:t>geschicht</w:t>
      </w:r>
      <w:proofErr w:type="spellEnd"/>
      <w:r>
        <w:t xml:space="preserve">. </w:t>
      </w:r>
      <w:proofErr w:type="spellStart"/>
      <w:r>
        <w:t>Got</w:t>
      </w:r>
      <w:proofErr w:type="spellEnd"/>
      <w:r>
        <w:t xml:space="preserve"> </w:t>
      </w:r>
      <w:proofErr w:type="spellStart"/>
      <w:r>
        <w:t>richt</w:t>
      </w:r>
      <w:proofErr w:type="spellEnd"/>
      <w:r>
        <w:t xml:space="preserve"> das </w:t>
      </w:r>
      <w:proofErr w:type="spellStart"/>
      <w:r>
        <w:t>hertz</w:t>
      </w:r>
      <w:proofErr w:type="spellEnd"/>
      <w:r>
        <w:t xml:space="preserve"> / </w:t>
      </w:r>
      <w:proofErr w:type="spellStart"/>
      <w:r>
        <w:t>unnd</w:t>
      </w:r>
      <w:proofErr w:type="spellEnd"/>
      <w:r>
        <w:t xml:space="preserve"> der innwendig </w:t>
      </w:r>
      <w:proofErr w:type="spellStart"/>
      <w:r>
        <w:t>mensch</w:t>
      </w:r>
      <w:proofErr w:type="spellEnd"/>
      <w:r>
        <w:t xml:space="preserve"> ist </w:t>
      </w:r>
      <w:proofErr w:type="spellStart"/>
      <w:r>
        <w:t>ainer</w:t>
      </w:r>
      <w:proofErr w:type="spellEnd"/>
      <w:r>
        <w:t xml:space="preserve"> </w:t>
      </w:r>
      <w:proofErr w:type="spellStart"/>
      <w:r>
        <w:t>tewer</w:t>
      </w:r>
      <w:proofErr w:type="spellEnd"/>
      <w:r>
        <w:t xml:space="preserve"> gut und edel ding in </w:t>
      </w:r>
      <w:proofErr w:type="spellStart"/>
      <w:r>
        <w:t>gottes</w:t>
      </w:r>
      <w:proofErr w:type="spellEnd"/>
      <w:r>
        <w:t xml:space="preserve"> </w:t>
      </w:r>
      <w:proofErr w:type="spellStart"/>
      <w:r>
        <w:t>augen</w:t>
      </w:r>
      <w:proofErr w:type="spellEnd"/>
      <w:r>
        <w:t xml:space="preserve"> / wenn er geschickt ist / als </w:t>
      </w:r>
      <w:proofErr w:type="spellStart"/>
      <w:r>
        <w:t>jnen</w:t>
      </w:r>
      <w:proofErr w:type="spellEnd"/>
      <w:r>
        <w:t xml:space="preserve"> </w:t>
      </w:r>
      <w:proofErr w:type="spellStart"/>
      <w:r>
        <w:t>got</w:t>
      </w:r>
      <w:proofErr w:type="spellEnd"/>
      <w:r>
        <w:t xml:space="preserve"> will geschickt haben. </w:t>
      </w:r>
    </w:p>
    <w:p w14:paraId="72786D06" w14:textId="77777777" w:rsidR="00660225" w:rsidRDefault="00660225" w:rsidP="00660225">
      <w:pPr>
        <w:pStyle w:val="StandardWeb"/>
      </w:pPr>
      <w:proofErr w:type="spellStart"/>
      <w:r>
        <w:t>Darumb</w:t>
      </w:r>
      <w:proofErr w:type="spellEnd"/>
      <w:r>
        <w:t xml:space="preserve"> spricht Gott durch </w:t>
      </w:r>
      <w:proofErr w:type="spellStart"/>
      <w:r>
        <w:t>Esaiam</w:t>
      </w:r>
      <w:proofErr w:type="spellEnd"/>
      <w:r>
        <w:t xml:space="preserve"> / und Christus auch </w:t>
      </w:r>
      <w:proofErr w:type="spellStart"/>
      <w:r>
        <w:t>selbs</w:t>
      </w:r>
      <w:proofErr w:type="spellEnd"/>
      <w:r>
        <w:t xml:space="preserve">. Das </w:t>
      </w:r>
      <w:proofErr w:type="spellStart"/>
      <w:r>
        <w:t>volck</w:t>
      </w:r>
      <w:proofErr w:type="spellEnd"/>
      <w:r>
        <w:t xml:space="preserve"> lobet mich </w:t>
      </w:r>
      <w:proofErr w:type="spellStart"/>
      <w:r>
        <w:t>imm</w:t>
      </w:r>
      <w:proofErr w:type="spellEnd"/>
      <w:r>
        <w:t xml:space="preserve"> </w:t>
      </w:r>
      <w:proofErr w:type="spellStart"/>
      <w:r>
        <w:t>mund</w:t>
      </w:r>
      <w:proofErr w:type="spellEnd"/>
      <w:r>
        <w:t xml:space="preserve"> / aber </w:t>
      </w:r>
      <w:proofErr w:type="spellStart"/>
      <w:r>
        <w:t>jr</w:t>
      </w:r>
      <w:proofErr w:type="spellEnd"/>
      <w:r>
        <w:t xml:space="preserve"> </w:t>
      </w:r>
      <w:proofErr w:type="spellStart"/>
      <w:r>
        <w:t>hertz</w:t>
      </w:r>
      <w:proofErr w:type="spellEnd"/>
      <w:r>
        <w:t xml:space="preserve"> ist </w:t>
      </w:r>
      <w:proofErr w:type="spellStart"/>
      <w:r>
        <w:t>weyt</w:t>
      </w:r>
      <w:proofErr w:type="spellEnd"/>
      <w:r>
        <w:t xml:space="preserve"> von mir. Derhalben muß die </w:t>
      </w:r>
      <w:proofErr w:type="spellStart"/>
      <w:r>
        <w:t>verkhündigung</w:t>
      </w:r>
      <w:proofErr w:type="spellEnd"/>
      <w:r>
        <w:t xml:space="preserve"> </w:t>
      </w:r>
      <w:proofErr w:type="spellStart"/>
      <w:r>
        <w:t>auß</w:t>
      </w:r>
      <w:proofErr w:type="spellEnd"/>
      <w:r>
        <w:t xml:space="preserve"> </w:t>
      </w:r>
      <w:proofErr w:type="spellStart"/>
      <w:r>
        <w:t>aynem</w:t>
      </w:r>
      <w:proofErr w:type="spellEnd"/>
      <w:r>
        <w:t xml:space="preserve"> </w:t>
      </w:r>
      <w:proofErr w:type="spellStart"/>
      <w:r>
        <w:t>guetten</w:t>
      </w:r>
      <w:proofErr w:type="spellEnd"/>
      <w:r>
        <w:t xml:space="preserve"> verborgen </w:t>
      </w:r>
      <w:proofErr w:type="spellStart"/>
      <w:r>
        <w:t>prunn</w:t>
      </w:r>
      <w:proofErr w:type="spellEnd"/>
      <w:r>
        <w:t xml:space="preserve"> </w:t>
      </w:r>
      <w:proofErr w:type="spellStart"/>
      <w:r>
        <w:t>außfliessen</w:t>
      </w:r>
      <w:proofErr w:type="spellEnd"/>
      <w:r>
        <w:t xml:space="preserve"> / ist </w:t>
      </w:r>
      <w:proofErr w:type="spellStart"/>
      <w:r>
        <w:t>sy</w:t>
      </w:r>
      <w:proofErr w:type="spellEnd"/>
      <w:r>
        <w:t xml:space="preserve"> gerecht. Den selben </w:t>
      </w:r>
      <w:proofErr w:type="spellStart"/>
      <w:r>
        <w:t>prunn</w:t>
      </w:r>
      <w:proofErr w:type="spellEnd"/>
      <w:r>
        <w:t xml:space="preserve"> </w:t>
      </w:r>
      <w:proofErr w:type="spellStart"/>
      <w:r>
        <w:t>unnd</w:t>
      </w:r>
      <w:proofErr w:type="spellEnd"/>
      <w:r>
        <w:t xml:space="preserve"> </w:t>
      </w:r>
      <w:proofErr w:type="spellStart"/>
      <w:r>
        <w:t>grundt</w:t>
      </w:r>
      <w:proofErr w:type="spellEnd"/>
      <w:r>
        <w:t xml:space="preserve"> hat Paulus zu den </w:t>
      </w:r>
      <w:proofErr w:type="spellStart"/>
      <w:r>
        <w:t>Roemern</w:t>
      </w:r>
      <w:proofErr w:type="spellEnd"/>
      <w:r>
        <w:t xml:space="preserve"> </w:t>
      </w:r>
      <w:proofErr w:type="spellStart"/>
      <w:r>
        <w:t>anzaygt</w:t>
      </w:r>
      <w:proofErr w:type="spellEnd"/>
      <w:r>
        <w:t xml:space="preserve"> / als er sagt. Der von </w:t>
      </w:r>
      <w:proofErr w:type="spellStart"/>
      <w:r>
        <w:t>hertzen</w:t>
      </w:r>
      <w:proofErr w:type="spellEnd"/>
      <w:r>
        <w:t xml:space="preserve"> </w:t>
      </w:r>
      <w:proofErr w:type="spellStart"/>
      <w:r>
        <w:t>glawbt</w:t>
      </w:r>
      <w:proofErr w:type="spellEnd"/>
      <w:r>
        <w:t xml:space="preserve"> / der ist rechtfertig / mit dem </w:t>
      </w:r>
      <w:proofErr w:type="spellStart"/>
      <w:r>
        <w:t>mund</w:t>
      </w:r>
      <w:proofErr w:type="spellEnd"/>
      <w:r>
        <w:t xml:space="preserve"> aber bekennet man zu der </w:t>
      </w:r>
      <w:proofErr w:type="spellStart"/>
      <w:r>
        <w:t>seligkayt</w:t>
      </w:r>
      <w:proofErr w:type="spellEnd"/>
      <w:r>
        <w:t xml:space="preserve">. </w:t>
      </w:r>
    </w:p>
    <w:p w14:paraId="10FB76B2" w14:textId="77777777" w:rsidR="00660225" w:rsidRDefault="00660225" w:rsidP="00660225">
      <w:pPr>
        <w:pStyle w:val="StandardWeb"/>
      </w:pPr>
      <w:r>
        <w:t xml:space="preserve">Es ist </w:t>
      </w:r>
      <w:proofErr w:type="spellStart"/>
      <w:r>
        <w:t>ganntz</w:t>
      </w:r>
      <w:proofErr w:type="spellEnd"/>
      <w:r>
        <w:t xml:space="preserve"> </w:t>
      </w:r>
      <w:proofErr w:type="spellStart"/>
      <w:r>
        <w:t>unmoeglich</w:t>
      </w:r>
      <w:proofErr w:type="spellEnd"/>
      <w:r>
        <w:t xml:space="preserve"> / daß </w:t>
      </w:r>
      <w:proofErr w:type="spellStart"/>
      <w:r>
        <w:t>irrgent</w:t>
      </w:r>
      <w:proofErr w:type="spellEnd"/>
      <w:r>
        <w:t xml:space="preserve"> </w:t>
      </w:r>
      <w:proofErr w:type="spellStart"/>
      <w:r>
        <w:t>ain</w:t>
      </w:r>
      <w:proofErr w:type="spellEnd"/>
      <w:r>
        <w:t xml:space="preserve"> </w:t>
      </w:r>
      <w:proofErr w:type="spellStart"/>
      <w:r>
        <w:t>eüsserlich</w:t>
      </w:r>
      <w:proofErr w:type="spellEnd"/>
      <w:r>
        <w:t xml:space="preserve"> ding rechtschaffen / oder rechtfertig sey / so das </w:t>
      </w:r>
      <w:proofErr w:type="spellStart"/>
      <w:r>
        <w:t>hertz</w:t>
      </w:r>
      <w:proofErr w:type="spellEnd"/>
      <w:r>
        <w:t xml:space="preserve"> </w:t>
      </w:r>
      <w:proofErr w:type="spellStart"/>
      <w:r>
        <w:t>nit</w:t>
      </w:r>
      <w:proofErr w:type="spellEnd"/>
      <w:r>
        <w:t xml:space="preserve"> zuvor rechtfertig ist / als </w:t>
      </w:r>
      <w:proofErr w:type="spellStart"/>
      <w:r>
        <w:t>geschriben</w:t>
      </w:r>
      <w:proofErr w:type="spellEnd"/>
      <w:r>
        <w:t xml:space="preserve"> </w:t>
      </w:r>
      <w:proofErr w:type="spellStart"/>
      <w:r>
        <w:t>steet</w:t>
      </w:r>
      <w:proofErr w:type="spellEnd"/>
      <w:r>
        <w:t xml:space="preserve">. Der </w:t>
      </w:r>
      <w:proofErr w:type="spellStart"/>
      <w:r>
        <w:t>unglawbig</w:t>
      </w:r>
      <w:proofErr w:type="spellEnd"/>
      <w:r>
        <w:t xml:space="preserve"> ist / der </w:t>
      </w:r>
      <w:proofErr w:type="spellStart"/>
      <w:r>
        <w:t>hatt</w:t>
      </w:r>
      <w:proofErr w:type="spellEnd"/>
      <w:r>
        <w:t xml:space="preserve"> in sich </w:t>
      </w:r>
      <w:proofErr w:type="spellStart"/>
      <w:r>
        <w:t>selbs</w:t>
      </w:r>
      <w:proofErr w:type="spellEnd"/>
      <w:r>
        <w:t xml:space="preserve"> </w:t>
      </w:r>
      <w:proofErr w:type="spellStart"/>
      <w:r>
        <w:t>kayn</w:t>
      </w:r>
      <w:proofErr w:type="spellEnd"/>
      <w:r>
        <w:t xml:space="preserve"> rechtfertige </w:t>
      </w:r>
      <w:proofErr w:type="spellStart"/>
      <w:r>
        <w:t>seel</w:t>
      </w:r>
      <w:proofErr w:type="spellEnd"/>
      <w:r>
        <w:t xml:space="preserve">. Den </w:t>
      </w:r>
      <w:proofErr w:type="spellStart"/>
      <w:r>
        <w:t>unglawbigen</w:t>
      </w:r>
      <w:proofErr w:type="spellEnd"/>
      <w:r>
        <w:t xml:space="preserve"> </w:t>
      </w:r>
      <w:proofErr w:type="spellStart"/>
      <w:r>
        <w:t>seind</w:t>
      </w:r>
      <w:proofErr w:type="spellEnd"/>
      <w:r>
        <w:t xml:space="preserve"> alle ding </w:t>
      </w:r>
      <w:proofErr w:type="spellStart"/>
      <w:r>
        <w:t>unrayn</w:t>
      </w:r>
      <w:proofErr w:type="spellEnd"/>
      <w:r>
        <w:t xml:space="preserve"> </w:t>
      </w:r>
      <w:proofErr w:type="spellStart"/>
      <w:r>
        <w:t>unnd</w:t>
      </w:r>
      <w:proofErr w:type="spellEnd"/>
      <w:r>
        <w:t xml:space="preserve"> befleckt. </w:t>
      </w:r>
    </w:p>
    <w:p w14:paraId="1A05335A" w14:textId="77777777" w:rsidR="00660225" w:rsidRDefault="00660225" w:rsidP="00660225">
      <w:pPr>
        <w:pStyle w:val="StandardWeb"/>
      </w:pPr>
      <w:proofErr w:type="spellStart"/>
      <w:r>
        <w:t>Widerumb</w:t>
      </w:r>
      <w:proofErr w:type="spellEnd"/>
      <w:r>
        <w:t xml:space="preserve"> / den </w:t>
      </w:r>
      <w:proofErr w:type="spellStart"/>
      <w:r>
        <w:t>glawbigen</w:t>
      </w:r>
      <w:proofErr w:type="spellEnd"/>
      <w:r>
        <w:t xml:space="preserve"> </w:t>
      </w:r>
      <w:proofErr w:type="spellStart"/>
      <w:r>
        <w:t>seind</w:t>
      </w:r>
      <w:proofErr w:type="spellEnd"/>
      <w:r>
        <w:t xml:space="preserve"> alle ding </w:t>
      </w:r>
      <w:proofErr w:type="spellStart"/>
      <w:r>
        <w:t>rayn</w:t>
      </w:r>
      <w:proofErr w:type="spellEnd"/>
      <w:r>
        <w:t xml:space="preserve"> / gut / und rechtfertig. Die </w:t>
      </w:r>
      <w:proofErr w:type="spellStart"/>
      <w:r>
        <w:t>augen</w:t>
      </w:r>
      <w:proofErr w:type="spellEnd"/>
      <w:r>
        <w:t xml:space="preserve"> </w:t>
      </w:r>
      <w:proofErr w:type="spellStart"/>
      <w:r>
        <w:t>gottes</w:t>
      </w:r>
      <w:proofErr w:type="spellEnd"/>
      <w:r>
        <w:t xml:space="preserve"> sehen </w:t>
      </w:r>
      <w:proofErr w:type="spellStart"/>
      <w:r>
        <w:t>auff</w:t>
      </w:r>
      <w:proofErr w:type="spellEnd"/>
      <w:r>
        <w:t xml:space="preserve"> den </w:t>
      </w:r>
      <w:proofErr w:type="spellStart"/>
      <w:r>
        <w:t>glawben</w:t>
      </w:r>
      <w:proofErr w:type="spellEnd"/>
      <w:r>
        <w:t xml:space="preserve"> / wenn der </w:t>
      </w:r>
      <w:proofErr w:type="spellStart"/>
      <w:r>
        <w:t>mensch</w:t>
      </w:r>
      <w:proofErr w:type="spellEnd"/>
      <w:r>
        <w:t xml:space="preserve"> </w:t>
      </w:r>
      <w:proofErr w:type="spellStart"/>
      <w:r>
        <w:t>ayn</w:t>
      </w:r>
      <w:proofErr w:type="spellEnd"/>
      <w:r>
        <w:t xml:space="preserve"> recht </w:t>
      </w:r>
      <w:proofErr w:type="spellStart"/>
      <w:r>
        <w:t>hertz</w:t>
      </w:r>
      <w:proofErr w:type="spellEnd"/>
      <w:r>
        <w:t xml:space="preserve"> und richtigen </w:t>
      </w:r>
      <w:proofErr w:type="spellStart"/>
      <w:r>
        <w:t>gayst</w:t>
      </w:r>
      <w:proofErr w:type="spellEnd"/>
      <w:r>
        <w:t xml:space="preserve"> </w:t>
      </w:r>
      <w:proofErr w:type="spellStart"/>
      <w:r>
        <w:t>hatt</w:t>
      </w:r>
      <w:proofErr w:type="spellEnd"/>
      <w:r>
        <w:t xml:space="preserve"> / so behaget er </w:t>
      </w:r>
      <w:proofErr w:type="spellStart"/>
      <w:r>
        <w:t>Got</w:t>
      </w:r>
      <w:proofErr w:type="spellEnd"/>
      <w:r>
        <w:t xml:space="preserve"> / und sein </w:t>
      </w:r>
      <w:proofErr w:type="spellStart"/>
      <w:r>
        <w:t>eüsserlich</w:t>
      </w:r>
      <w:proofErr w:type="spellEnd"/>
      <w:r>
        <w:t xml:space="preserve"> </w:t>
      </w:r>
      <w:proofErr w:type="spellStart"/>
      <w:r>
        <w:t>bekentnuß</w:t>
      </w:r>
      <w:proofErr w:type="spellEnd"/>
      <w:r>
        <w:t xml:space="preserve"> behaget </w:t>
      </w:r>
      <w:proofErr w:type="spellStart"/>
      <w:r>
        <w:t>got</w:t>
      </w:r>
      <w:proofErr w:type="spellEnd"/>
      <w:r>
        <w:t xml:space="preserve"> auch. </w:t>
      </w:r>
    </w:p>
    <w:p w14:paraId="548FCF5F" w14:textId="77777777" w:rsidR="00660225" w:rsidRDefault="00660225" w:rsidP="00660225">
      <w:pPr>
        <w:pStyle w:val="StandardWeb"/>
      </w:pPr>
      <w:r>
        <w:t xml:space="preserve">Derhalben sag ich / daß die </w:t>
      </w:r>
      <w:proofErr w:type="spellStart"/>
      <w:r>
        <w:t>verkhündigung</w:t>
      </w:r>
      <w:proofErr w:type="spellEnd"/>
      <w:r>
        <w:t xml:space="preserve"> des </w:t>
      </w:r>
      <w:proofErr w:type="spellStart"/>
      <w:r>
        <w:t>todts</w:t>
      </w:r>
      <w:proofErr w:type="spellEnd"/>
      <w:r>
        <w:t xml:space="preserve"> Christi / welche </w:t>
      </w:r>
      <w:proofErr w:type="spellStart"/>
      <w:r>
        <w:t>ain</w:t>
      </w:r>
      <w:proofErr w:type="spellEnd"/>
      <w:r>
        <w:t xml:space="preserve"> </w:t>
      </w:r>
      <w:proofErr w:type="spellStart"/>
      <w:r>
        <w:t>eüsserlich</w:t>
      </w:r>
      <w:proofErr w:type="spellEnd"/>
      <w:r>
        <w:t xml:space="preserve"> </w:t>
      </w:r>
      <w:proofErr w:type="spellStart"/>
      <w:r>
        <w:t>werck</w:t>
      </w:r>
      <w:proofErr w:type="spellEnd"/>
      <w:r>
        <w:t xml:space="preserve"> oder ding ist / </w:t>
      </w:r>
      <w:proofErr w:type="spellStart"/>
      <w:r>
        <w:t>auß</w:t>
      </w:r>
      <w:proofErr w:type="spellEnd"/>
      <w:r>
        <w:t xml:space="preserve"> </w:t>
      </w:r>
      <w:proofErr w:type="spellStart"/>
      <w:r>
        <w:t>ainem</w:t>
      </w:r>
      <w:proofErr w:type="spellEnd"/>
      <w:r>
        <w:t xml:space="preserve"> </w:t>
      </w:r>
      <w:proofErr w:type="spellStart"/>
      <w:r>
        <w:t>haymlichen</w:t>
      </w:r>
      <w:proofErr w:type="spellEnd"/>
      <w:r>
        <w:t xml:space="preserve"> </w:t>
      </w:r>
      <w:proofErr w:type="spellStart"/>
      <w:r>
        <w:t>unnd</w:t>
      </w:r>
      <w:proofErr w:type="spellEnd"/>
      <w:r>
        <w:t xml:space="preserve"> verborgen </w:t>
      </w:r>
      <w:proofErr w:type="spellStart"/>
      <w:r>
        <w:t>hertzen</w:t>
      </w:r>
      <w:proofErr w:type="spellEnd"/>
      <w:r>
        <w:t xml:space="preserve"> </w:t>
      </w:r>
      <w:proofErr w:type="spellStart"/>
      <w:r>
        <w:t>entspriesssen</w:t>
      </w:r>
      <w:proofErr w:type="spellEnd"/>
      <w:r>
        <w:t xml:space="preserve"> muß / wo </w:t>
      </w:r>
      <w:proofErr w:type="spellStart"/>
      <w:r>
        <w:t>sy</w:t>
      </w:r>
      <w:proofErr w:type="spellEnd"/>
      <w:r>
        <w:t xml:space="preserve"> gut ist / </w:t>
      </w:r>
      <w:proofErr w:type="spellStart"/>
      <w:r>
        <w:t>unnd</w:t>
      </w:r>
      <w:proofErr w:type="spellEnd"/>
      <w:r>
        <w:t xml:space="preserve"> </w:t>
      </w:r>
      <w:proofErr w:type="spellStart"/>
      <w:r>
        <w:t>got</w:t>
      </w:r>
      <w:proofErr w:type="spellEnd"/>
      <w:r>
        <w:t xml:space="preserve"> behaglich. </w:t>
      </w:r>
    </w:p>
    <w:p w14:paraId="2C135AE3" w14:textId="77777777" w:rsidR="00660225" w:rsidRDefault="00660225" w:rsidP="00660225">
      <w:pPr>
        <w:pStyle w:val="StandardWeb"/>
      </w:pPr>
      <w:r>
        <w:t xml:space="preserve">Demnach </w:t>
      </w:r>
      <w:proofErr w:type="spellStart"/>
      <w:r>
        <w:t>muessen</w:t>
      </w:r>
      <w:proofErr w:type="spellEnd"/>
      <w:r>
        <w:t xml:space="preserve"> wir den selben </w:t>
      </w:r>
      <w:proofErr w:type="spellStart"/>
      <w:r>
        <w:t>grundt</w:t>
      </w:r>
      <w:proofErr w:type="spellEnd"/>
      <w:r>
        <w:t xml:space="preserve"> suchen / </w:t>
      </w:r>
      <w:proofErr w:type="spellStart"/>
      <w:r>
        <w:t>auß</w:t>
      </w:r>
      <w:proofErr w:type="spellEnd"/>
      <w:r>
        <w:t xml:space="preserve"> welchem die </w:t>
      </w:r>
      <w:proofErr w:type="spellStart"/>
      <w:r>
        <w:t>eüsserliche</w:t>
      </w:r>
      <w:proofErr w:type="spellEnd"/>
      <w:r>
        <w:t xml:space="preserve"> </w:t>
      </w:r>
      <w:proofErr w:type="spellStart"/>
      <w:r>
        <w:t>wolrede</w:t>
      </w:r>
      <w:proofErr w:type="spellEnd"/>
      <w:r>
        <w:t xml:space="preserve"> vom </w:t>
      </w:r>
      <w:proofErr w:type="spellStart"/>
      <w:r>
        <w:t>tode</w:t>
      </w:r>
      <w:proofErr w:type="spellEnd"/>
      <w:r>
        <w:t xml:space="preserve"> Christi </w:t>
      </w:r>
      <w:proofErr w:type="spellStart"/>
      <w:r>
        <w:t>steet</w:t>
      </w:r>
      <w:proofErr w:type="spellEnd"/>
      <w:r>
        <w:t xml:space="preserve">. </w:t>
      </w:r>
    </w:p>
    <w:p w14:paraId="7D92751A" w14:textId="77777777" w:rsidR="00660225" w:rsidRDefault="00660225" w:rsidP="00660225">
      <w:pPr>
        <w:pStyle w:val="StandardWeb"/>
      </w:pPr>
      <w:r>
        <w:t xml:space="preserve">Der </w:t>
      </w:r>
      <w:proofErr w:type="spellStart"/>
      <w:r>
        <w:t>grundt</w:t>
      </w:r>
      <w:proofErr w:type="spellEnd"/>
      <w:r>
        <w:t xml:space="preserve"> aber ist </w:t>
      </w:r>
      <w:proofErr w:type="spellStart"/>
      <w:r>
        <w:t>lyderlich</w:t>
      </w:r>
      <w:proofErr w:type="spellEnd"/>
      <w:r>
        <w:t xml:space="preserve"> </w:t>
      </w:r>
      <w:proofErr w:type="spellStart"/>
      <w:r>
        <w:t>zuefinden</w:t>
      </w:r>
      <w:proofErr w:type="spellEnd"/>
      <w:r>
        <w:t xml:space="preserve"> / wenn du sein bist </w:t>
      </w:r>
      <w:proofErr w:type="spellStart"/>
      <w:r>
        <w:t>begeren</w:t>
      </w:r>
      <w:proofErr w:type="spellEnd"/>
      <w:r>
        <w:t xml:space="preserve">. Paulus </w:t>
      </w:r>
      <w:proofErr w:type="spellStart"/>
      <w:r>
        <w:t>hatt</w:t>
      </w:r>
      <w:proofErr w:type="spellEnd"/>
      <w:r>
        <w:t xml:space="preserve"> </w:t>
      </w:r>
      <w:proofErr w:type="spellStart"/>
      <w:r>
        <w:t>jnen</w:t>
      </w:r>
      <w:proofErr w:type="spellEnd"/>
      <w:r>
        <w:t xml:space="preserve"> auch </w:t>
      </w:r>
      <w:proofErr w:type="spellStart"/>
      <w:r>
        <w:t>nit</w:t>
      </w:r>
      <w:proofErr w:type="spellEnd"/>
      <w:r>
        <w:t xml:space="preserve"> wollen </w:t>
      </w:r>
      <w:proofErr w:type="spellStart"/>
      <w:r>
        <w:t>unangezaygt</w:t>
      </w:r>
      <w:proofErr w:type="spellEnd"/>
      <w:r>
        <w:t xml:space="preserve"> lassen. </w:t>
      </w:r>
    </w:p>
    <w:p w14:paraId="76A360F3" w14:textId="77777777" w:rsidR="00660225" w:rsidRDefault="00660225" w:rsidP="00660225">
      <w:pPr>
        <w:pStyle w:val="StandardWeb"/>
      </w:pPr>
      <w:proofErr w:type="spellStart"/>
      <w:r>
        <w:t>Welicher</w:t>
      </w:r>
      <w:proofErr w:type="spellEnd"/>
      <w:r>
        <w:t xml:space="preserve"> ist der selbig </w:t>
      </w:r>
      <w:proofErr w:type="spellStart"/>
      <w:r>
        <w:t>grundt</w:t>
      </w:r>
      <w:proofErr w:type="spellEnd"/>
      <w:r>
        <w:t xml:space="preserve"> fragest du? Antwort. Das </w:t>
      </w:r>
      <w:proofErr w:type="spellStart"/>
      <w:r>
        <w:t>gedechtnuß</w:t>
      </w:r>
      <w:proofErr w:type="spellEnd"/>
      <w:r>
        <w:t xml:space="preserve">. </w:t>
      </w:r>
    </w:p>
    <w:p w14:paraId="74CB49E1" w14:textId="77777777" w:rsidR="00660225" w:rsidRDefault="00660225" w:rsidP="00660225">
      <w:pPr>
        <w:pStyle w:val="StandardWeb"/>
      </w:pPr>
      <w:r>
        <w:t xml:space="preserve">Denn der </w:t>
      </w:r>
      <w:proofErr w:type="spellStart"/>
      <w:r>
        <w:t>herr</w:t>
      </w:r>
      <w:proofErr w:type="spellEnd"/>
      <w:r>
        <w:t xml:space="preserve"> Jesus </w:t>
      </w:r>
      <w:proofErr w:type="spellStart"/>
      <w:r>
        <w:t>inn</w:t>
      </w:r>
      <w:proofErr w:type="spellEnd"/>
      <w:r>
        <w:t xml:space="preserve"> der </w:t>
      </w:r>
      <w:proofErr w:type="spellStart"/>
      <w:r>
        <w:t>nacht</w:t>
      </w:r>
      <w:proofErr w:type="spellEnd"/>
      <w:r>
        <w:t xml:space="preserve"> / da er verrathen ward / </w:t>
      </w:r>
      <w:proofErr w:type="spellStart"/>
      <w:r>
        <w:t>nam</w:t>
      </w:r>
      <w:proofErr w:type="spellEnd"/>
      <w:r>
        <w:t xml:space="preserve"> er das </w:t>
      </w:r>
      <w:proofErr w:type="spellStart"/>
      <w:r>
        <w:t>prot</w:t>
      </w:r>
      <w:proofErr w:type="spellEnd"/>
      <w:r>
        <w:t xml:space="preserve"> / und </w:t>
      </w:r>
      <w:proofErr w:type="spellStart"/>
      <w:r>
        <w:t>dancket</w:t>
      </w:r>
      <w:proofErr w:type="spellEnd"/>
      <w:r>
        <w:t xml:space="preserve"> / </w:t>
      </w:r>
      <w:proofErr w:type="spellStart"/>
      <w:r>
        <w:t>unn</w:t>
      </w:r>
      <w:proofErr w:type="spellEnd"/>
      <w:r>
        <w:t xml:space="preserve"> </w:t>
      </w:r>
      <w:proofErr w:type="spellStart"/>
      <w:r>
        <w:t>prachs</w:t>
      </w:r>
      <w:proofErr w:type="spellEnd"/>
      <w:r>
        <w:t xml:space="preserve"> / und sprach. Nemet / esset / das ist der </w:t>
      </w:r>
      <w:proofErr w:type="spellStart"/>
      <w:r>
        <w:t>leyp</w:t>
      </w:r>
      <w:proofErr w:type="spellEnd"/>
      <w:r>
        <w:t xml:space="preserve"> </w:t>
      </w:r>
      <w:proofErr w:type="spellStart"/>
      <w:r>
        <w:t>meyn</w:t>
      </w:r>
      <w:proofErr w:type="spellEnd"/>
      <w:r>
        <w:t xml:space="preserve"> / welcher für euch </w:t>
      </w:r>
      <w:proofErr w:type="spellStart"/>
      <w:r>
        <w:t>geprochen</w:t>
      </w:r>
      <w:proofErr w:type="spellEnd"/>
      <w:r>
        <w:t xml:space="preserve"> </w:t>
      </w:r>
      <w:proofErr w:type="spellStart"/>
      <w:r>
        <w:t>wirt</w:t>
      </w:r>
      <w:proofErr w:type="spellEnd"/>
      <w:r>
        <w:t xml:space="preserve">. Das thut in </w:t>
      </w:r>
      <w:proofErr w:type="spellStart"/>
      <w:r>
        <w:t>meynem</w:t>
      </w:r>
      <w:proofErr w:type="spellEnd"/>
      <w:r>
        <w:t xml:space="preserve"> </w:t>
      </w:r>
      <w:proofErr w:type="spellStart"/>
      <w:r>
        <w:t>gedechtnuß</w:t>
      </w:r>
      <w:proofErr w:type="spellEnd"/>
      <w:r>
        <w:t xml:space="preserve">. </w:t>
      </w:r>
    </w:p>
    <w:p w14:paraId="35DE2377" w14:textId="77777777" w:rsidR="00660225" w:rsidRDefault="00660225" w:rsidP="00660225">
      <w:pPr>
        <w:pStyle w:val="StandardWeb"/>
      </w:pPr>
      <w:proofErr w:type="spellStart"/>
      <w:r>
        <w:t>Deßselben</w:t>
      </w:r>
      <w:proofErr w:type="spellEnd"/>
      <w:r>
        <w:t xml:space="preserve"> </w:t>
      </w:r>
      <w:proofErr w:type="spellStart"/>
      <w:r>
        <w:t>gleychen</w:t>
      </w:r>
      <w:proofErr w:type="spellEnd"/>
      <w:r>
        <w:t xml:space="preserve"> auch den Kelch nach dem </w:t>
      </w:r>
      <w:proofErr w:type="spellStart"/>
      <w:r>
        <w:t>Abentmal</w:t>
      </w:r>
      <w:proofErr w:type="spellEnd"/>
      <w:r>
        <w:t xml:space="preserve"> / und sprach. </w:t>
      </w:r>
      <w:proofErr w:type="spellStart"/>
      <w:r>
        <w:t>Dyser</w:t>
      </w:r>
      <w:proofErr w:type="spellEnd"/>
      <w:r>
        <w:t xml:space="preserve"> </w:t>
      </w:r>
      <w:proofErr w:type="spellStart"/>
      <w:r>
        <w:t>kelch</w:t>
      </w:r>
      <w:proofErr w:type="spellEnd"/>
      <w:r>
        <w:t xml:space="preserve"> / das </w:t>
      </w:r>
      <w:proofErr w:type="spellStart"/>
      <w:r>
        <w:t>new</w:t>
      </w:r>
      <w:proofErr w:type="spellEnd"/>
      <w:r>
        <w:t xml:space="preserve"> Testament in meinem </w:t>
      </w:r>
      <w:proofErr w:type="spellStart"/>
      <w:r>
        <w:t>plut</w:t>
      </w:r>
      <w:proofErr w:type="spellEnd"/>
      <w:r>
        <w:t xml:space="preserve"> / solches thuet so </w:t>
      </w:r>
      <w:proofErr w:type="spellStart"/>
      <w:r>
        <w:t>offt</w:t>
      </w:r>
      <w:proofErr w:type="spellEnd"/>
      <w:r>
        <w:t xml:space="preserve"> </w:t>
      </w:r>
      <w:proofErr w:type="spellStart"/>
      <w:r>
        <w:t>jr</w:t>
      </w:r>
      <w:proofErr w:type="spellEnd"/>
      <w:r>
        <w:t xml:space="preserve"> </w:t>
      </w:r>
      <w:proofErr w:type="spellStart"/>
      <w:r>
        <w:t>trincket</w:t>
      </w:r>
      <w:proofErr w:type="spellEnd"/>
      <w:r>
        <w:t xml:space="preserve"> zu meinem </w:t>
      </w:r>
      <w:proofErr w:type="spellStart"/>
      <w:r>
        <w:t>gedechtnuß</w:t>
      </w:r>
      <w:proofErr w:type="spellEnd"/>
      <w:r>
        <w:t xml:space="preserve">. </w:t>
      </w:r>
    </w:p>
    <w:p w14:paraId="26036745" w14:textId="77777777" w:rsidR="00660225" w:rsidRDefault="00660225" w:rsidP="00660225">
      <w:pPr>
        <w:pStyle w:val="StandardWeb"/>
      </w:pPr>
      <w:r>
        <w:t xml:space="preserve">Da leget Paulus den </w:t>
      </w:r>
      <w:proofErr w:type="spellStart"/>
      <w:r>
        <w:t>grundt</w:t>
      </w:r>
      <w:proofErr w:type="spellEnd"/>
      <w:r>
        <w:t xml:space="preserve"> der </w:t>
      </w:r>
      <w:proofErr w:type="spellStart"/>
      <w:r>
        <w:t>verkhündigung</w:t>
      </w:r>
      <w:proofErr w:type="spellEnd"/>
      <w:r>
        <w:t xml:space="preserve"> des </w:t>
      </w:r>
      <w:proofErr w:type="spellStart"/>
      <w:r>
        <w:t>todes</w:t>
      </w:r>
      <w:proofErr w:type="spellEnd"/>
      <w:r>
        <w:t xml:space="preserve"> </w:t>
      </w:r>
      <w:proofErr w:type="spellStart"/>
      <w:r>
        <w:t>Chrsiti</w:t>
      </w:r>
      <w:proofErr w:type="spellEnd"/>
      <w:r>
        <w:t xml:space="preserve"> / </w:t>
      </w:r>
      <w:proofErr w:type="spellStart"/>
      <w:r>
        <w:t>auß</w:t>
      </w:r>
      <w:proofErr w:type="spellEnd"/>
      <w:r>
        <w:t xml:space="preserve"> welchem </w:t>
      </w:r>
      <w:proofErr w:type="spellStart"/>
      <w:r>
        <w:t>dyse</w:t>
      </w:r>
      <w:proofErr w:type="spellEnd"/>
      <w:r>
        <w:t xml:space="preserve"> </w:t>
      </w:r>
      <w:proofErr w:type="spellStart"/>
      <w:r>
        <w:t>frucht</w:t>
      </w:r>
      <w:proofErr w:type="spellEnd"/>
      <w:r>
        <w:t xml:space="preserve"> </w:t>
      </w:r>
      <w:proofErr w:type="spellStart"/>
      <w:r>
        <w:t>unnserer</w:t>
      </w:r>
      <w:proofErr w:type="spellEnd"/>
      <w:r>
        <w:t xml:space="preserve"> </w:t>
      </w:r>
      <w:proofErr w:type="spellStart"/>
      <w:r>
        <w:t>lippen</w:t>
      </w:r>
      <w:proofErr w:type="spellEnd"/>
      <w:r>
        <w:t xml:space="preserve"> </w:t>
      </w:r>
      <w:proofErr w:type="spellStart"/>
      <w:r>
        <w:t>fleüsset</w:t>
      </w:r>
      <w:proofErr w:type="spellEnd"/>
      <w:r>
        <w:t xml:space="preserve"> / nemlich die </w:t>
      </w:r>
      <w:proofErr w:type="spellStart"/>
      <w:r>
        <w:t>verkündigung</w:t>
      </w:r>
      <w:proofErr w:type="spellEnd"/>
      <w:r>
        <w:t xml:space="preserve"> / welchen ander </w:t>
      </w:r>
      <w:proofErr w:type="spellStart"/>
      <w:r>
        <w:t>lewt</w:t>
      </w:r>
      <w:proofErr w:type="spellEnd"/>
      <w:r>
        <w:t xml:space="preserve"> </w:t>
      </w:r>
      <w:proofErr w:type="spellStart"/>
      <w:r>
        <w:t>erpawet</w:t>
      </w:r>
      <w:proofErr w:type="spellEnd"/>
      <w:r>
        <w:t xml:space="preserve"> und bessert / und der halben </w:t>
      </w:r>
      <w:proofErr w:type="spellStart"/>
      <w:r>
        <w:t>ain</w:t>
      </w:r>
      <w:proofErr w:type="spellEnd"/>
      <w:r>
        <w:t xml:space="preserve"> </w:t>
      </w:r>
      <w:proofErr w:type="spellStart"/>
      <w:r>
        <w:t>bekentnuß</w:t>
      </w:r>
      <w:proofErr w:type="spellEnd"/>
      <w:r>
        <w:t xml:space="preserve"> </w:t>
      </w:r>
      <w:proofErr w:type="spellStart"/>
      <w:r>
        <w:t>hayst</w:t>
      </w:r>
      <w:proofErr w:type="spellEnd"/>
      <w:r>
        <w:t xml:space="preserve"> zu der </w:t>
      </w:r>
      <w:proofErr w:type="spellStart"/>
      <w:r>
        <w:t>seligkayt</w:t>
      </w:r>
      <w:proofErr w:type="spellEnd"/>
      <w:r>
        <w:t xml:space="preserve">. </w:t>
      </w:r>
    </w:p>
    <w:p w14:paraId="6B9D9024" w14:textId="77777777" w:rsidR="00660225" w:rsidRDefault="00660225" w:rsidP="00660225">
      <w:pPr>
        <w:pStyle w:val="StandardWeb"/>
      </w:pPr>
      <w:r>
        <w:t xml:space="preserve">Welcher nun den todt Christi </w:t>
      </w:r>
      <w:proofErr w:type="spellStart"/>
      <w:r>
        <w:t>eüsserlich</w:t>
      </w:r>
      <w:proofErr w:type="spellEnd"/>
      <w:r>
        <w:t xml:space="preserve"> / </w:t>
      </w:r>
      <w:proofErr w:type="spellStart"/>
      <w:r>
        <w:t>rechtfertigklich</w:t>
      </w:r>
      <w:proofErr w:type="spellEnd"/>
      <w:r>
        <w:t xml:space="preserve"> will </w:t>
      </w:r>
      <w:proofErr w:type="spellStart"/>
      <w:r>
        <w:t>verkhündigen</w:t>
      </w:r>
      <w:proofErr w:type="spellEnd"/>
      <w:r>
        <w:t xml:space="preserve"> / oder bekennen / der muß vor allem in </w:t>
      </w:r>
      <w:proofErr w:type="spellStart"/>
      <w:r>
        <w:t>seynen</w:t>
      </w:r>
      <w:proofErr w:type="spellEnd"/>
      <w:r>
        <w:t xml:space="preserve"> </w:t>
      </w:r>
      <w:proofErr w:type="spellStart"/>
      <w:r>
        <w:t>grundt</w:t>
      </w:r>
      <w:proofErr w:type="spellEnd"/>
      <w:r>
        <w:t xml:space="preserve"> </w:t>
      </w:r>
      <w:proofErr w:type="spellStart"/>
      <w:r>
        <w:t>gangen</w:t>
      </w:r>
      <w:proofErr w:type="spellEnd"/>
      <w:r>
        <w:t xml:space="preserve"> sein / und </w:t>
      </w:r>
      <w:proofErr w:type="spellStart"/>
      <w:r>
        <w:t>auß</w:t>
      </w:r>
      <w:proofErr w:type="spellEnd"/>
      <w:r>
        <w:t xml:space="preserve"> dem </w:t>
      </w:r>
      <w:proofErr w:type="spellStart"/>
      <w:r>
        <w:t>grundt</w:t>
      </w:r>
      <w:proofErr w:type="spellEnd"/>
      <w:r>
        <w:t xml:space="preserve"> oder </w:t>
      </w:r>
      <w:proofErr w:type="spellStart"/>
      <w:r>
        <w:t>inwendigkait</w:t>
      </w:r>
      <w:proofErr w:type="spellEnd"/>
      <w:r>
        <w:t xml:space="preserve"> herfür </w:t>
      </w:r>
      <w:proofErr w:type="spellStart"/>
      <w:r>
        <w:t>geen</w:t>
      </w:r>
      <w:proofErr w:type="spellEnd"/>
      <w:r>
        <w:t xml:space="preserve"> / </w:t>
      </w:r>
      <w:proofErr w:type="spellStart"/>
      <w:r>
        <w:t>unn</w:t>
      </w:r>
      <w:proofErr w:type="spellEnd"/>
      <w:r>
        <w:t xml:space="preserve"> sein </w:t>
      </w:r>
      <w:proofErr w:type="spellStart"/>
      <w:r>
        <w:t>hertz</w:t>
      </w:r>
      <w:proofErr w:type="spellEnd"/>
      <w:r>
        <w:t xml:space="preserve"> muß </w:t>
      </w:r>
      <w:proofErr w:type="spellStart"/>
      <w:r>
        <w:t>dise</w:t>
      </w:r>
      <w:proofErr w:type="spellEnd"/>
      <w:r>
        <w:t xml:space="preserve"> </w:t>
      </w:r>
      <w:proofErr w:type="spellStart"/>
      <w:r>
        <w:t>frucht</w:t>
      </w:r>
      <w:proofErr w:type="spellEnd"/>
      <w:r>
        <w:t xml:space="preserve"> seiner </w:t>
      </w:r>
      <w:proofErr w:type="spellStart"/>
      <w:r>
        <w:t>lippen</w:t>
      </w:r>
      <w:proofErr w:type="spellEnd"/>
      <w:r>
        <w:t xml:space="preserve"> / nemlich die </w:t>
      </w:r>
      <w:proofErr w:type="spellStart"/>
      <w:r>
        <w:t>verkhündigung</w:t>
      </w:r>
      <w:proofErr w:type="spellEnd"/>
      <w:r>
        <w:t xml:space="preserve"> </w:t>
      </w:r>
      <w:proofErr w:type="spellStart"/>
      <w:r>
        <w:t>geperen</w:t>
      </w:r>
      <w:proofErr w:type="spellEnd"/>
      <w:r>
        <w:t xml:space="preserve"> / als </w:t>
      </w:r>
      <w:proofErr w:type="spellStart"/>
      <w:r>
        <w:t>ayn</w:t>
      </w:r>
      <w:proofErr w:type="spellEnd"/>
      <w:r>
        <w:t xml:space="preserve"> </w:t>
      </w:r>
      <w:proofErr w:type="spellStart"/>
      <w:r>
        <w:t>pawm</w:t>
      </w:r>
      <w:proofErr w:type="spellEnd"/>
      <w:r>
        <w:t xml:space="preserve"> </w:t>
      </w:r>
      <w:proofErr w:type="spellStart"/>
      <w:r>
        <w:t>seyne</w:t>
      </w:r>
      <w:proofErr w:type="spellEnd"/>
      <w:r>
        <w:t xml:space="preserve"> </w:t>
      </w:r>
      <w:proofErr w:type="spellStart"/>
      <w:r>
        <w:t>frucht</w:t>
      </w:r>
      <w:proofErr w:type="spellEnd"/>
      <w:r>
        <w:t xml:space="preserve"> </w:t>
      </w:r>
      <w:proofErr w:type="spellStart"/>
      <w:r>
        <w:t>auß</w:t>
      </w:r>
      <w:proofErr w:type="spellEnd"/>
      <w:r>
        <w:t xml:space="preserve"> der </w:t>
      </w:r>
      <w:proofErr w:type="spellStart"/>
      <w:r>
        <w:t>wurtzel</w:t>
      </w:r>
      <w:proofErr w:type="spellEnd"/>
      <w:r>
        <w:t xml:space="preserve"> </w:t>
      </w:r>
      <w:proofErr w:type="spellStart"/>
      <w:r>
        <w:t>gepiert</w:t>
      </w:r>
      <w:proofErr w:type="spellEnd"/>
      <w:r>
        <w:t xml:space="preserve">. </w:t>
      </w:r>
    </w:p>
    <w:p w14:paraId="16AF9943" w14:textId="77777777" w:rsidR="00660225" w:rsidRDefault="00660225" w:rsidP="00660225">
      <w:pPr>
        <w:pStyle w:val="berschrift3"/>
      </w:pPr>
      <w:r>
        <w:t xml:space="preserve">Was </w:t>
      </w:r>
      <w:proofErr w:type="spellStart"/>
      <w:r>
        <w:t>Gedechtnuß</w:t>
      </w:r>
      <w:proofErr w:type="spellEnd"/>
      <w:r>
        <w:t xml:space="preserve"> sey.</w:t>
      </w:r>
    </w:p>
    <w:p w14:paraId="69974D45" w14:textId="77777777" w:rsidR="00660225" w:rsidRDefault="00660225" w:rsidP="00660225">
      <w:pPr>
        <w:pStyle w:val="StandardWeb"/>
      </w:pPr>
      <w:r>
        <w:t xml:space="preserve">Das </w:t>
      </w:r>
      <w:proofErr w:type="spellStart"/>
      <w:r>
        <w:t>gedechtnuß</w:t>
      </w:r>
      <w:proofErr w:type="spellEnd"/>
      <w:r>
        <w:t xml:space="preserve"> aber ist </w:t>
      </w:r>
      <w:proofErr w:type="spellStart"/>
      <w:r>
        <w:t>ain</w:t>
      </w:r>
      <w:proofErr w:type="spellEnd"/>
      <w:r>
        <w:t xml:space="preserve"> </w:t>
      </w:r>
      <w:proofErr w:type="spellStart"/>
      <w:r>
        <w:t>prünstige</w:t>
      </w:r>
      <w:proofErr w:type="spellEnd"/>
      <w:r>
        <w:t xml:space="preserve"> </w:t>
      </w:r>
      <w:proofErr w:type="spellStart"/>
      <w:r>
        <w:t>unn</w:t>
      </w:r>
      <w:proofErr w:type="spellEnd"/>
      <w:r>
        <w:t xml:space="preserve"> </w:t>
      </w:r>
      <w:proofErr w:type="spellStart"/>
      <w:r>
        <w:t>liepreiche</w:t>
      </w:r>
      <w:proofErr w:type="spellEnd"/>
      <w:r>
        <w:t xml:space="preserve"> </w:t>
      </w:r>
      <w:proofErr w:type="spellStart"/>
      <w:r>
        <w:t>kunst</w:t>
      </w:r>
      <w:proofErr w:type="spellEnd"/>
      <w:r>
        <w:t xml:space="preserve"> oder </w:t>
      </w:r>
      <w:proofErr w:type="spellStart"/>
      <w:r>
        <w:t>erkantnuß</w:t>
      </w:r>
      <w:proofErr w:type="spellEnd"/>
      <w:r>
        <w:t xml:space="preserve"> des </w:t>
      </w:r>
      <w:proofErr w:type="spellStart"/>
      <w:r>
        <w:t>leybs</w:t>
      </w:r>
      <w:proofErr w:type="spellEnd"/>
      <w:r>
        <w:t xml:space="preserve"> und </w:t>
      </w:r>
      <w:proofErr w:type="spellStart"/>
      <w:r>
        <w:t>bluts</w:t>
      </w:r>
      <w:proofErr w:type="spellEnd"/>
      <w:r>
        <w:t xml:space="preserve"> Christi. Es kann </w:t>
      </w:r>
      <w:proofErr w:type="spellStart"/>
      <w:r>
        <w:t>ye</w:t>
      </w:r>
      <w:proofErr w:type="spellEnd"/>
      <w:r>
        <w:t xml:space="preserve"> </w:t>
      </w:r>
      <w:proofErr w:type="spellStart"/>
      <w:r>
        <w:t>kayner</w:t>
      </w:r>
      <w:proofErr w:type="spellEnd"/>
      <w:r>
        <w:t xml:space="preserve"> des </w:t>
      </w:r>
      <w:proofErr w:type="spellStart"/>
      <w:r>
        <w:t>gedencken</w:t>
      </w:r>
      <w:proofErr w:type="spellEnd"/>
      <w:r>
        <w:t xml:space="preserve"> / daß er </w:t>
      </w:r>
      <w:proofErr w:type="spellStart"/>
      <w:r>
        <w:t>nit</w:t>
      </w:r>
      <w:proofErr w:type="spellEnd"/>
      <w:r>
        <w:t xml:space="preserve"> erkennt </w:t>
      </w:r>
      <w:proofErr w:type="spellStart"/>
      <w:r>
        <w:t>hatt</w:t>
      </w:r>
      <w:proofErr w:type="spellEnd"/>
      <w:r>
        <w:t xml:space="preserve">. </w:t>
      </w:r>
    </w:p>
    <w:p w14:paraId="6C7C372A" w14:textId="77777777" w:rsidR="00660225" w:rsidRDefault="00660225" w:rsidP="00660225">
      <w:pPr>
        <w:pStyle w:val="StandardWeb"/>
      </w:pPr>
      <w:r>
        <w:t xml:space="preserve">Das </w:t>
      </w:r>
      <w:proofErr w:type="spellStart"/>
      <w:r>
        <w:t>erkentnuß</w:t>
      </w:r>
      <w:proofErr w:type="spellEnd"/>
      <w:r>
        <w:t xml:space="preserve"> aber muß nach dem </w:t>
      </w:r>
      <w:proofErr w:type="spellStart"/>
      <w:r>
        <w:t>gegenwurff</w:t>
      </w:r>
      <w:proofErr w:type="spellEnd"/>
      <w:r>
        <w:t xml:space="preserve"> geartet </w:t>
      </w:r>
      <w:proofErr w:type="spellStart"/>
      <w:r>
        <w:t>unn</w:t>
      </w:r>
      <w:proofErr w:type="spellEnd"/>
      <w:r>
        <w:t xml:space="preserve"> </w:t>
      </w:r>
      <w:proofErr w:type="spellStart"/>
      <w:r>
        <w:t>gefuegt</w:t>
      </w:r>
      <w:proofErr w:type="spellEnd"/>
      <w:r>
        <w:t xml:space="preserve"> werden / das ist / den </w:t>
      </w:r>
      <w:proofErr w:type="spellStart"/>
      <w:r>
        <w:t>leyp</w:t>
      </w:r>
      <w:proofErr w:type="spellEnd"/>
      <w:r>
        <w:t xml:space="preserve"> </w:t>
      </w:r>
      <w:proofErr w:type="spellStart"/>
      <w:r>
        <w:t>unn</w:t>
      </w:r>
      <w:proofErr w:type="spellEnd"/>
      <w:r>
        <w:t xml:space="preserve"> das </w:t>
      </w:r>
      <w:proofErr w:type="spellStart"/>
      <w:r>
        <w:t>blut</w:t>
      </w:r>
      <w:proofErr w:type="spellEnd"/>
      <w:r>
        <w:t xml:space="preserve"> Christi / der </w:t>
      </w:r>
      <w:proofErr w:type="spellStart"/>
      <w:r>
        <w:t>massen</w:t>
      </w:r>
      <w:proofErr w:type="spellEnd"/>
      <w:r>
        <w:t xml:space="preserve"> </w:t>
      </w:r>
      <w:proofErr w:type="spellStart"/>
      <w:r>
        <w:t>unn</w:t>
      </w:r>
      <w:proofErr w:type="spellEnd"/>
      <w:r>
        <w:t xml:space="preserve"> mit den </w:t>
      </w:r>
      <w:proofErr w:type="spellStart"/>
      <w:r>
        <w:t>ursachen</w:t>
      </w:r>
      <w:proofErr w:type="spellEnd"/>
      <w:r>
        <w:t xml:space="preserve"> erkennen / als Christus für unsere </w:t>
      </w:r>
      <w:proofErr w:type="spellStart"/>
      <w:r>
        <w:t>sünd</w:t>
      </w:r>
      <w:proofErr w:type="spellEnd"/>
      <w:r>
        <w:t xml:space="preserve"> seinen </w:t>
      </w:r>
      <w:proofErr w:type="spellStart"/>
      <w:r>
        <w:t>leyp</w:t>
      </w:r>
      <w:proofErr w:type="spellEnd"/>
      <w:r>
        <w:t xml:space="preserve"> geben / und sein </w:t>
      </w:r>
      <w:proofErr w:type="spellStart"/>
      <w:r>
        <w:t>plut</w:t>
      </w:r>
      <w:proofErr w:type="spellEnd"/>
      <w:r>
        <w:t xml:space="preserve"> vergossen </w:t>
      </w:r>
      <w:proofErr w:type="spellStart"/>
      <w:r>
        <w:t>hatt</w:t>
      </w:r>
      <w:proofErr w:type="spellEnd"/>
      <w:r>
        <w:t xml:space="preserve">. </w:t>
      </w:r>
    </w:p>
    <w:p w14:paraId="745D440F" w14:textId="77777777" w:rsidR="00660225" w:rsidRDefault="00660225" w:rsidP="00660225">
      <w:pPr>
        <w:pStyle w:val="StandardWeb"/>
      </w:pPr>
      <w:r>
        <w:t xml:space="preserve">Derhalben sprach Christus </w:t>
      </w:r>
      <w:proofErr w:type="spellStart"/>
      <w:r>
        <w:t>deütlich</w:t>
      </w:r>
      <w:proofErr w:type="spellEnd"/>
      <w:r>
        <w:t xml:space="preserve">. Esset das </w:t>
      </w:r>
      <w:proofErr w:type="spellStart"/>
      <w:r>
        <w:t>prot</w:t>
      </w:r>
      <w:proofErr w:type="spellEnd"/>
      <w:r>
        <w:t xml:space="preserve"> / denn </w:t>
      </w:r>
      <w:proofErr w:type="spellStart"/>
      <w:r>
        <w:t>dyser</w:t>
      </w:r>
      <w:proofErr w:type="spellEnd"/>
      <w:r>
        <w:t xml:space="preserve"> </w:t>
      </w:r>
      <w:proofErr w:type="spellStart"/>
      <w:r>
        <w:t>leyp</w:t>
      </w:r>
      <w:proofErr w:type="spellEnd"/>
      <w:r>
        <w:t xml:space="preserve"> ist der </w:t>
      </w:r>
      <w:proofErr w:type="spellStart"/>
      <w:r>
        <w:t>leyp</w:t>
      </w:r>
      <w:proofErr w:type="spellEnd"/>
      <w:r>
        <w:t xml:space="preserve"> / welcher für euch gegeben </w:t>
      </w:r>
      <w:proofErr w:type="spellStart"/>
      <w:r>
        <w:t>wirt</w:t>
      </w:r>
      <w:proofErr w:type="spellEnd"/>
      <w:r>
        <w:t xml:space="preserve"> / und das ist mein </w:t>
      </w:r>
      <w:proofErr w:type="spellStart"/>
      <w:r>
        <w:t>plut</w:t>
      </w:r>
      <w:proofErr w:type="spellEnd"/>
      <w:r>
        <w:t xml:space="preserve"> / welches für euch soll vergossen werden. Ob er sagen </w:t>
      </w:r>
      <w:proofErr w:type="spellStart"/>
      <w:r>
        <w:t>wolt</w:t>
      </w:r>
      <w:proofErr w:type="spellEnd"/>
      <w:r>
        <w:t xml:space="preserve"> (</w:t>
      </w:r>
      <w:proofErr w:type="spellStart"/>
      <w:r>
        <w:t>wiewol</w:t>
      </w:r>
      <w:proofErr w:type="spellEnd"/>
      <w:r>
        <w:t xml:space="preserve"> das die Junger erst am Pfingsten lerneten) Moses und Propheten haben euch </w:t>
      </w:r>
      <w:proofErr w:type="spellStart"/>
      <w:r>
        <w:t>unn</w:t>
      </w:r>
      <w:proofErr w:type="spellEnd"/>
      <w:r>
        <w:t xml:space="preserve"> allen </w:t>
      </w:r>
      <w:proofErr w:type="spellStart"/>
      <w:r>
        <w:t>menschen</w:t>
      </w:r>
      <w:proofErr w:type="spellEnd"/>
      <w:r>
        <w:t xml:space="preserve"> von </w:t>
      </w:r>
      <w:proofErr w:type="spellStart"/>
      <w:r>
        <w:t>ainym</w:t>
      </w:r>
      <w:proofErr w:type="spellEnd"/>
      <w:r>
        <w:t xml:space="preserve"> </w:t>
      </w:r>
      <w:proofErr w:type="spellStart"/>
      <w:r>
        <w:t>leyb</w:t>
      </w:r>
      <w:proofErr w:type="spellEnd"/>
      <w:r>
        <w:t xml:space="preserve"> </w:t>
      </w:r>
      <w:proofErr w:type="spellStart"/>
      <w:r>
        <w:t>geschriben</w:t>
      </w:r>
      <w:proofErr w:type="spellEnd"/>
      <w:r>
        <w:t xml:space="preserve"> / der für euch soll geben werden / welcher </w:t>
      </w:r>
      <w:proofErr w:type="spellStart"/>
      <w:r>
        <w:t>ain</w:t>
      </w:r>
      <w:proofErr w:type="spellEnd"/>
      <w:r>
        <w:t xml:space="preserve"> samen </w:t>
      </w:r>
      <w:proofErr w:type="spellStart"/>
      <w:r>
        <w:t>aynes</w:t>
      </w:r>
      <w:proofErr w:type="spellEnd"/>
      <w:r>
        <w:t xml:space="preserve"> </w:t>
      </w:r>
      <w:proofErr w:type="spellStart"/>
      <w:r>
        <w:t>weybes</w:t>
      </w:r>
      <w:proofErr w:type="spellEnd"/>
      <w:r>
        <w:t xml:space="preserve"> sein </w:t>
      </w:r>
      <w:proofErr w:type="spellStart"/>
      <w:r>
        <w:t>wuerdt</w:t>
      </w:r>
      <w:proofErr w:type="spellEnd"/>
      <w:r>
        <w:t xml:space="preserve"> / und der schlangen </w:t>
      </w:r>
      <w:proofErr w:type="spellStart"/>
      <w:r>
        <w:t>kopff</w:t>
      </w:r>
      <w:proofErr w:type="spellEnd"/>
      <w:r>
        <w:t xml:space="preserve"> </w:t>
      </w:r>
      <w:proofErr w:type="spellStart"/>
      <w:r>
        <w:t>zertretten</w:t>
      </w:r>
      <w:proofErr w:type="spellEnd"/>
      <w:r>
        <w:t xml:space="preserve"> / der auch sein </w:t>
      </w:r>
      <w:proofErr w:type="spellStart"/>
      <w:r>
        <w:t>handt</w:t>
      </w:r>
      <w:proofErr w:type="spellEnd"/>
      <w:r>
        <w:t xml:space="preserve"> nach dem </w:t>
      </w:r>
      <w:proofErr w:type="spellStart"/>
      <w:r>
        <w:t>holtz</w:t>
      </w:r>
      <w:proofErr w:type="spellEnd"/>
      <w:r>
        <w:t xml:space="preserve"> des </w:t>
      </w:r>
      <w:proofErr w:type="spellStart"/>
      <w:r>
        <w:t>lebens</w:t>
      </w:r>
      <w:proofErr w:type="spellEnd"/>
      <w:r>
        <w:t xml:space="preserve"> </w:t>
      </w:r>
      <w:proofErr w:type="spellStart"/>
      <w:r>
        <w:t>außstrecken</w:t>
      </w:r>
      <w:proofErr w:type="spellEnd"/>
      <w:r>
        <w:t xml:space="preserve"> würd. </w:t>
      </w:r>
    </w:p>
    <w:p w14:paraId="3908F2C1" w14:textId="77777777" w:rsidR="00660225" w:rsidRDefault="00660225" w:rsidP="00660225">
      <w:pPr>
        <w:pStyle w:val="StandardWeb"/>
      </w:pPr>
      <w:r>
        <w:t xml:space="preserve">Meyn </w:t>
      </w:r>
      <w:proofErr w:type="spellStart"/>
      <w:r>
        <w:t>leyp</w:t>
      </w:r>
      <w:proofErr w:type="spellEnd"/>
      <w:r>
        <w:t xml:space="preserve"> / oder / </w:t>
      </w:r>
      <w:proofErr w:type="spellStart"/>
      <w:r>
        <w:t>Diser</w:t>
      </w:r>
      <w:proofErr w:type="spellEnd"/>
      <w:r>
        <w:t xml:space="preserve"> mein leib ist der selbig / von welchem </w:t>
      </w:r>
      <w:proofErr w:type="spellStart"/>
      <w:r>
        <w:t>sy</w:t>
      </w:r>
      <w:proofErr w:type="spellEnd"/>
      <w:r>
        <w:t xml:space="preserve"> alle </w:t>
      </w:r>
      <w:proofErr w:type="spellStart"/>
      <w:r>
        <w:t>weyßgesagt</w:t>
      </w:r>
      <w:proofErr w:type="spellEnd"/>
      <w:r>
        <w:t xml:space="preserve"> haben der für die </w:t>
      </w:r>
      <w:proofErr w:type="spellStart"/>
      <w:r>
        <w:t>welt</w:t>
      </w:r>
      <w:proofErr w:type="spellEnd"/>
      <w:r>
        <w:t xml:space="preserve"> soll gegeben werden / deß halben </w:t>
      </w:r>
      <w:proofErr w:type="spellStart"/>
      <w:r>
        <w:t>solt</w:t>
      </w:r>
      <w:proofErr w:type="spellEnd"/>
      <w:r>
        <w:t xml:space="preserve"> </w:t>
      </w:r>
      <w:proofErr w:type="spellStart"/>
      <w:r>
        <w:t>jr</w:t>
      </w:r>
      <w:proofErr w:type="spellEnd"/>
      <w:r>
        <w:t xml:space="preserve"> mein </w:t>
      </w:r>
      <w:proofErr w:type="spellStart"/>
      <w:r>
        <w:t>prot</w:t>
      </w:r>
      <w:proofErr w:type="spellEnd"/>
      <w:r>
        <w:t xml:space="preserve"> in meinem </w:t>
      </w:r>
      <w:proofErr w:type="spellStart"/>
      <w:r>
        <w:t>gedechtnuß</w:t>
      </w:r>
      <w:proofErr w:type="spellEnd"/>
      <w:r>
        <w:t xml:space="preserve"> essen. Deßgleichen von seinem Blut saget Christus / oder will das gesagt haben Moses und die Propheten haben von </w:t>
      </w:r>
      <w:proofErr w:type="spellStart"/>
      <w:r>
        <w:t>ainem</w:t>
      </w:r>
      <w:proofErr w:type="spellEnd"/>
      <w:r>
        <w:t xml:space="preserve"> </w:t>
      </w:r>
      <w:proofErr w:type="spellStart"/>
      <w:r>
        <w:t>blut</w:t>
      </w:r>
      <w:proofErr w:type="spellEnd"/>
      <w:r>
        <w:t xml:space="preserve"> </w:t>
      </w:r>
      <w:proofErr w:type="spellStart"/>
      <w:r>
        <w:t>geschriben</w:t>
      </w:r>
      <w:proofErr w:type="spellEnd"/>
      <w:r>
        <w:t xml:space="preserve"> / daß </w:t>
      </w:r>
      <w:proofErr w:type="spellStart"/>
      <w:r>
        <w:t>ain</w:t>
      </w:r>
      <w:proofErr w:type="spellEnd"/>
      <w:r>
        <w:t xml:space="preserve"> </w:t>
      </w:r>
      <w:proofErr w:type="spellStart"/>
      <w:r>
        <w:t>new</w:t>
      </w:r>
      <w:proofErr w:type="spellEnd"/>
      <w:r>
        <w:t xml:space="preserve"> Testament wird machen / </w:t>
      </w:r>
      <w:proofErr w:type="spellStart"/>
      <w:r>
        <w:t>unn</w:t>
      </w:r>
      <w:proofErr w:type="spellEnd"/>
      <w:r>
        <w:t xml:space="preserve"> für </w:t>
      </w:r>
      <w:proofErr w:type="spellStart"/>
      <w:r>
        <w:t>sünde</w:t>
      </w:r>
      <w:proofErr w:type="spellEnd"/>
      <w:r>
        <w:t xml:space="preserve"> vergossen soll werden. Nemet war. Meyn </w:t>
      </w:r>
      <w:proofErr w:type="spellStart"/>
      <w:r>
        <w:t>plut</w:t>
      </w:r>
      <w:proofErr w:type="spellEnd"/>
      <w:r>
        <w:t xml:space="preserve"> ist das selbig </w:t>
      </w:r>
      <w:proofErr w:type="spellStart"/>
      <w:r>
        <w:t>plut</w:t>
      </w:r>
      <w:proofErr w:type="spellEnd"/>
      <w:r>
        <w:t xml:space="preserve"> / welches für euch soll vergossen werden in </w:t>
      </w:r>
      <w:proofErr w:type="spellStart"/>
      <w:r>
        <w:t>vergebung</w:t>
      </w:r>
      <w:proofErr w:type="spellEnd"/>
      <w:r>
        <w:t xml:space="preserve"> der </w:t>
      </w:r>
      <w:proofErr w:type="spellStart"/>
      <w:r>
        <w:t>sünden</w:t>
      </w:r>
      <w:proofErr w:type="spellEnd"/>
      <w:r>
        <w:t xml:space="preserve">. In solcher </w:t>
      </w:r>
      <w:proofErr w:type="spellStart"/>
      <w:r>
        <w:t>weyß</w:t>
      </w:r>
      <w:proofErr w:type="spellEnd"/>
      <w:r>
        <w:t xml:space="preserve"> </w:t>
      </w:r>
      <w:proofErr w:type="spellStart"/>
      <w:r>
        <w:t>muest</w:t>
      </w:r>
      <w:proofErr w:type="spellEnd"/>
      <w:r>
        <w:t xml:space="preserve"> man den gegeben </w:t>
      </w:r>
      <w:proofErr w:type="spellStart"/>
      <w:r>
        <w:t>leyb</w:t>
      </w:r>
      <w:proofErr w:type="spellEnd"/>
      <w:r>
        <w:t xml:space="preserve"> Christi und sein vergossen </w:t>
      </w:r>
      <w:proofErr w:type="spellStart"/>
      <w:r>
        <w:t>plut</w:t>
      </w:r>
      <w:proofErr w:type="spellEnd"/>
      <w:r>
        <w:t xml:space="preserve"> erkennen / so </w:t>
      </w:r>
      <w:proofErr w:type="spellStart"/>
      <w:r>
        <w:t>yemant</w:t>
      </w:r>
      <w:proofErr w:type="spellEnd"/>
      <w:r>
        <w:t xml:space="preserve"> </w:t>
      </w:r>
      <w:proofErr w:type="spellStart"/>
      <w:r>
        <w:t>eyn</w:t>
      </w:r>
      <w:proofErr w:type="spellEnd"/>
      <w:r>
        <w:t xml:space="preserve"> rechtfertig </w:t>
      </w:r>
      <w:proofErr w:type="spellStart"/>
      <w:r>
        <w:t>gedechtnuß</w:t>
      </w:r>
      <w:proofErr w:type="spellEnd"/>
      <w:r>
        <w:t xml:space="preserve"> / und </w:t>
      </w:r>
      <w:proofErr w:type="spellStart"/>
      <w:r>
        <w:t>ain</w:t>
      </w:r>
      <w:proofErr w:type="spellEnd"/>
      <w:r>
        <w:t xml:space="preserve"> </w:t>
      </w:r>
      <w:proofErr w:type="spellStart"/>
      <w:r>
        <w:t>unstraefliche</w:t>
      </w:r>
      <w:proofErr w:type="spellEnd"/>
      <w:r>
        <w:t xml:space="preserve"> </w:t>
      </w:r>
      <w:proofErr w:type="spellStart"/>
      <w:r>
        <w:t>verkhuendigung</w:t>
      </w:r>
      <w:proofErr w:type="spellEnd"/>
      <w:r>
        <w:t xml:space="preserve"> des </w:t>
      </w:r>
      <w:proofErr w:type="spellStart"/>
      <w:r>
        <w:t>todts</w:t>
      </w:r>
      <w:proofErr w:type="spellEnd"/>
      <w:r>
        <w:t xml:space="preserve"> Christi haben </w:t>
      </w:r>
      <w:proofErr w:type="spellStart"/>
      <w:r>
        <w:t>wolt</w:t>
      </w:r>
      <w:proofErr w:type="spellEnd"/>
      <w:r>
        <w:t xml:space="preserve">. Ist das </w:t>
      </w:r>
      <w:proofErr w:type="spellStart"/>
      <w:r>
        <w:t>gedechtnuß</w:t>
      </w:r>
      <w:proofErr w:type="spellEnd"/>
      <w:r>
        <w:t xml:space="preserve"> </w:t>
      </w:r>
      <w:proofErr w:type="spellStart"/>
      <w:r>
        <w:t>nit</w:t>
      </w:r>
      <w:proofErr w:type="spellEnd"/>
      <w:r>
        <w:t xml:space="preserve"> also </w:t>
      </w:r>
      <w:proofErr w:type="spellStart"/>
      <w:r>
        <w:t>gericht</w:t>
      </w:r>
      <w:proofErr w:type="spellEnd"/>
      <w:r>
        <w:t xml:space="preserve"> / so </w:t>
      </w:r>
      <w:proofErr w:type="spellStart"/>
      <w:r>
        <w:t>felet</w:t>
      </w:r>
      <w:proofErr w:type="spellEnd"/>
      <w:r>
        <w:t xml:space="preserve"> es des Mosi und aller Propheten / </w:t>
      </w:r>
      <w:proofErr w:type="spellStart"/>
      <w:r>
        <w:t>auff</w:t>
      </w:r>
      <w:proofErr w:type="spellEnd"/>
      <w:r>
        <w:t xml:space="preserve"> welche doch Christus festiglich </w:t>
      </w:r>
      <w:proofErr w:type="spellStart"/>
      <w:r>
        <w:t>weyset</w:t>
      </w:r>
      <w:proofErr w:type="spellEnd"/>
      <w:r>
        <w:t xml:space="preserve"> </w:t>
      </w:r>
      <w:proofErr w:type="spellStart"/>
      <w:r>
        <w:t>unn</w:t>
      </w:r>
      <w:proofErr w:type="spellEnd"/>
      <w:r>
        <w:t xml:space="preserve"> saget. Christus </w:t>
      </w:r>
      <w:proofErr w:type="spellStart"/>
      <w:r>
        <w:t>muest</w:t>
      </w:r>
      <w:proofErr w:type="spellEnd"/>
      <w:r>
        <w:t xml:space="preserve"> </w:t>
      </w:r>
      <w:proofErr w:type="spellStart"/>
      <w:r>
        <w:t>leyden</w:t>
      </w:r>
      <w:proofErr w:type="spellEnd"/>
      <w:r>
        <w:t xml:space="preserve"> / sein </w:t>
      </w:r>
      <w:proofErr w:type="spellStart"/>
      <w:r>
        <w:t>plut</w:t>
      </w:r>
      <w:proofErr w:type="spellEnd"/>
      <w:r>
        <w:t xml:space="preserve"> </w:t>
      </w:r>
      <w:proofErr w:type="spellStart"/>
      <w:r>
        <w:t>vergiessen</w:t>
      </w:r>
      <w:proofErr w:type="spellEnd"/>
      <w:r>
        <w:t xml:space="preserve"> sterben 7 und </w:t>
      </w:r>
      <w:proofErr w:type="spellStart"/>
      <w:r>
        <w:t>auff</w:t>
      </w:r>
      <w:proofErr w:type="spellEnd"/>
      <w:r>
        <w:t xml:space="preserve"> </w:t>
      </w:r>
      <w:proofErr w:type="spellStart"/>
      <w:r>
        <w:t>ersteen</w:t>
      </w:r>
      <w:proofErr w:type="spellEnd"/>
      <w:r>
        <w:t xml:space="preserve"> / </w:t>
      </w:r>
      <w:proofErr w:type="spellStart"/>
      <w:r>
        <w:t>unn</w:t>
      </w:r>
      <w:proofErr w:type="spellEnd"/>
      <w:r>
        <w:t xml:space="preserve"> also in sein </w:t>
      </w:r>
      <w:proofErr w:type="spellStart"/>
      <w:r>
        <w:t>herligkayt</w:t>
      </w:r>
      <w:proofErr w:type="spellEnd"/>
      <w:r>
        <w:t xml:space="preserve"> </w:t>
      </w:r>
      <w:proofErr w:type="spellStart"/>
      <w:r>
        <w:t>eyngeen</w:t>
      </w:r>
      <w:proofErr w:type="spellEnd"/>
      <w:r>
        <w:t xml:space="preserve"> / als in den Propheten </w:t>
      </w:r>
      <w:proofErr w:type="spellStart"/>
      <w:r>
        <w:t>geschriben</w:t>
      </w:r>
      <w:proofErr w:type="spellEnd"/>
      <w:r>
        <w:t xml:space="preserve"> </w:t>
      </w:r>
      <w:proofErr w:type="spellStart"/>
      <w:r>
        <w:t>steet</w:t>
      </w:r>
      <w:proofErr w:type="spellEnd"/>
      <w:r>
        <w:t xml:space="preserve">. </w:t>
      </w:r>
    </w:p>
    <w:p w14:paraId="2755A0F8" w14:textId="77777777" w:rsidR="00660225" w:rsidRDefault="00660225" w:rsidP="00660225">
      <w:pPr>
        <w:pStyle w:val="StandardWeb"/>
      </w:pPr>
      <w:r>
        <w:t xml:space="preserve">Welche das recht </w:t>
      </w:r>
      <w:proofErr w:type="spellStart"/>
      <w:r>
        <w:t>erkantnuß</w:t>
      </w:r>
      <w:proofErr w:type="spellEnd"/>
      <w:r>
        <w:t xml:space="preserve"> Christi haben / die haben die </w:t>
      </w:r>
      <w:proofErr w:type="spellStart"/>
      <w:r>
        <w:t>gerechtigkayt</w:t>
      </w:r>
      <w:proofErr w:type="spellEnd"/>
      <w:r>
        <w:t xml:space="preserve"> in </w:t>
      </w:r>
      <w:proofErr w:type="spellStart"/>
      <w:r>
        <w:t>jrem</w:t>
      </w:r>
      <w:proofErr w:type="spellEnd"/>
      <w:r>
        <w:t xml:space="preserve"> </w:t>
      </w:r>
      <w:proofErr w:type="spellStart"/>
      <w:r>
        <w:t>grundt</w:t>
      </w:r>
      <w:proofErr w:type="spellEnd"/>
      <w:r>
        <w:t xml:space="preserve"> / als Paulus spricht. Der </w:t>
      </w:r>
      <w:proofErr w:type="spellStart"/>
      <w:r>
        <w:t>glawb</w:t>
      </w:r>
      <w:proofErr w:type="spellEnd"/>
      <w:r>
        <w:t xml:space="preserve"> ist die </w:t>
      </w:r>
      <w:proofErr w:type="spellStart"/>
      <w:r>
        <w:t>gerechtigkeyt</w:t>
      </w:r>
      <w:proofErr w:type="spellEnd"/>
      <w:r>
        <w:t xml:space="preserve"> des </w:t>
      </w:r>
      <w:proofErr w:type="spellStart"/>
      <w:r>
        <w:t>hertzens</w:t>
      </w:r>
      <w:proofErr w:type="spellEnd"/>
      <w:r>
        <w:t xml:space="preserve">. Ja das ist war / </w:t>
      </w:r>
      <w:proofErr w:type="spellStart"/>
      <w:r>
        <w:t>wenns</w:t>
      </w:r>
      <w:proofErr w:type="spellEnd"/>
      <w:r>
        <w:t xml:space="preserve"> </w:t>
      </w:r>
      <w:proofErr w:type="spellStart"/>
      <w:r>
        <w:t>nit</w:t>
      </w:r>
      <w:proofErr w:type="spellEnd"/>
      <w:r>
        <w:t xml:space="preserve"> </w:t>
      </w:r>
      <w:proofErr w:type="spellStart"/>
      <w:r>
        <w:t>ain</w:t>
      </w:r>
      <w:proofErr w:type="spellEnd"/>
      <w:r>
        <w:t xml:space="preserve"> gefroren oder todte </w:t>
      </w:r>
      <w:proofErr w:type="spellStart"/>
      <w:r>
        <w:t>erkantnuß</w:t>
      </w:r>
      <w:proofErr w:type="spellEnd"/>
      <w:r>
        <w:t xml:space="preserve"> ist / </w:t>
      </w:r>
      <w:proofErr w:type="spellStart"/>
      <w:r>
        <w:t>sonder</w:t>
      </w:r>
      <w:proofErr w:type="spellEnd"/>
      <w:r>
        <w:t xml:space="preserve"> </w:t>
      </w:r>
      <w:proofErr w:type="spellStart"/>
      <w:r>
        <w:t>eyn</w:t>
      </w:r>
      <w:proofErr w:type="spellEnd"/>
      <w:r>
        <w:t xml:space="preserve"> </w:t>
      </w:r>
      <w:proofErr w:type="spellStart"/>
      <w:r>
        <w:t>inprünstige</w:t>
      </w:r>
      <w:proofErr w:type="spellEnd"/>
      <w:r>
        <w:t xml:space="preserve"> </w:t>
      </w:r>
      <w:proofErr w:type="spellStart"/>
      <w:r>
        <w:t>hytzige</w:t>
      </w:r>
      <w:proofErr w:type="spellEnd"/>
      <w:r>
        <w:t xml:space="preserve"> </w:t>
      </w:r>
      <w:proofErr w:type="spellStart"/>
      <w:r>
        <w:t>geschefftige</w:t>
      </w:r>
      <w:proofErr w:type="spellEnd"/>
      <w:r>
        <w:t xml:space="preserve"> </w:t>
      </w:r>
      <w:proofErr w:type="spellStart"/>
      <w:r>
        <w:t>unn</w:t>
      </w:r>
      <w:proofErr w:type="spellEnd"/>
      <w:r>
        <w:t xml:space="preserve"> </w:t>
      </w:r>
      <w:proofErr w:type="spellStart"/>
      <w:r>
        <w:t>krefftige</w:t>
      </w:r>
      <w:proofErr w:type="spellEnd"/>
      <w:r>
        <w:t xml:space="preserve"> </w:t>
      </w:r>
      <w:proofErr w:type="spellStart"/>
      <w:r>
        <w:t>kunst</w:t>
      </w:r>
      <w:proofErr w:type="spellEnd"/>
      <w:r>
        <w:t xml:space="preserve"> Christi / die den </w:t>
      </w:r>
      <w:proofErr w:type="spellStart"/>
      <w:r>
        <w:t>erkenner</w:t>
      </w:r>
      <w:proofErr w:type="spellEnd"/>
      <w:r>
        <w:t xml:space="preserve"> in das erkannt leben / und todt Christi verwandelt / </w:t>
      </w:r>
      <w:proofErr w:type="spellStart"/>
      <w:r>
        <w:t>unn</w:t>
      </w:r>
      <w:proofErr w:type="spellEnd"/>
      <w:r>
        <w:t xml:space="preserve"> </w:t>
      </w:r>
      <w:proofErr w:type="spellStart"/>
      <w:r>
        <w:t>umb</w:t>
      </w:r>
      <w:proofErr w:type="spellEnd"/>
      <w:r>
        <w:t xml:space="preserve"> Christus willen </w:t>
      </w:r>
      <w:proofErr w:type="spellStart"/>
      <w:r>
        <w:t>moecht</w:t>
      </w:r>
      <w:proofErr w:type="spellEnd"/>
      <w:r>
        <w:t xml:space="preserve"> alles thun oder lassen / das Christus haben will. Daß aber der rechtgeschaffen </w:t>
      </w:r>
      <w:proofErr w:type="spellStart"/>
      <w:r>
        <w:t>glawb</w:t>
      </w:r>
      <w:proofErr w:type="spellEnd"/>
      <w:r>
        <w:t xml:space="preserve"> an Christ on </w:t>
      </w:r>
      <w:proofErr w:type="spellStart"/>
      <w:r>
        <w:t>ain</w:t>
      </w:r>
      <w:proofErr w:type="spellEnd"/>
      <w:r>
        <w:t xml:space="preserve"> </w:t>
      </w:r>
      <w:proofErr w:type="spellStart"/>
      <w:r>
        <w:t>erkantnuß</w:t>
      </w:r>
      <w:proofErr w:type="spellEnd"/>
      <w:r>
        <w:t xml:space="preserve"> sey des </w:t>
      </w:r>
      <w:proofErr w:type="spellStart"/>
      <w:r>
        <w:t>todts</w:t>
      </w:r>
      <w:proofErr w:type="spellEnd"/>
      <w:r>
        <w:t xml:space="preserve"> Christi / und seiner </w:t>
      </w:r>
      <w:proofErr w:type="spellStart"/>
      <w:r>
        <w:t>ursachen</w:t>
      </w:r>
      <w:proofErr w:type="spellEnd"/>
      <w:r>
        <w:t xml:space="preserve"> / </w:t>
      </w:r>
      <w:proofErr w:type="spellStart"/>
      <w:r>
        <w:t>zaiget</w:t>
      </w:r>
      <w:proofErr w:type="spellEnd"/>
      <w:r>
        <w:t xml:space="preserve"> Esa. an / der zuvor den </w:t>
      </w:r>
      <w:proofErr w:type="spellStart"/>
      <w:r>
        <w:t>ubergeben</w:t>
      </w:r>
      <w:proofErr w:type="spellEnd"/>
      <w:r>
        <w:t xml:space="preserve"> </w:t>
      </w:r>
      <w:proofErr w:type="spellStart"/>
      <w:r>
        <w:t>leyp</w:t>
      </w:r>
      <w:proofErr w:type="spellEnd"/>
      <w:r>
        <w:t xml:space="preserve"> des Messie mit </w:t>
      </w:r>
      <w:proofErr w:type="spellStart"/>
      <w:r>
        <w:t>aygner</w:t>
      </w:r>
      <w:proofErr w:type="spellEnd"/>
      <w:r>
        <w:t xml:space="preserve"> </w:t>
      </w:r>
      <w:proofErr w:type="spellStart"/>
      <w:r>
        <w:t>gestalt</w:t>
      </w:r>
      <w:proofErr w:type="spellEnd"/>
      <w:r>
        <w:t xml:space="preserve"> abmalt / </w:t>
      </w:r>
      <w:proofErr w:type="spellStart"/>
      <w:r>
        <w:t>unnd</w:t>
      </w:r>
      <w:proofErr w:type="spellEnd"/>
      <w:r>
        <w:t xml:space="preserve"> darnach spricht er. </w:t>
      </w:r>
      <w:proofErr w:type="spellStart"/>
      <w:r>
        <w:t>Inseiner</w:t>
      </w:r>
      <w:proofErr w:type="spellEnd"/>
      <w:r>
        <w:t xml:space="preserve"> </w:t>
      </w:r>
      <w:proofErr w:type="spellStart"/>
      <w:r>
        <w:t>kunst</w:t>
      </w:r>
      <w:proofErr w:type="spellEnd"/>
      <w:r>
        <w:t xml:space="preserve"> oder </w:t>
      </w:r>
      <w:proofErr w:type="spellStart"/>
      <w:r>
        <w:t>erkantnuß</w:t>
      </w:r>
      <w:proofErr w:type="spellEnd"/>
      <w:r>
        <w:t xml:space="preserve"> </w:t>
      </w:r>
      <w:proofErr w:type="spellStart"/>
      <w:r>
        <w:t>wirt</w:t>
      </w:r>
      <w:proofErr w:type="spellEnd"/>
      <w:r>
        <w:t xml:space="preserve"> der gerecht </w:t>
      </w:r>
      <w:proofErr w:type="spellStart"/>
      <w:r>
        <w:t>vil</w:t>
      </w:r>
      <w:proofErr w:type="spellEnd"/>
      <w:r>
        <w:t xml:space="preserve"> seiner knechte gerecht machen. </w:t>
      </w:r>
    </w:p>
    <w:p w14:paraId="1B0D0F2E" w14:textId="77777777" w:rsidR="00660225" w:rsidRDefault="00660225" w:rsidP="00660225">
      <w:pPr>
        <w:pStyle w:val="StandardWeb"/>
      </w:pPr>
      <w:r>
        <w:t xml:space="preserve">Da </w:t>
      </w:r>
      <w:proofErr w:type="spellStart"/>
      <w:r>
        <w:t>fragestu</w:t>
      </w:r>
      <w:proofErr w:type="spellEnd"/>
      <w:r>
        <w:t xml:space="preserve">. Wenn / </w:t>
      </w:r>
      <w:proofErr w:type="spellStart"/>
      <w:r>
        <w:t>unn</w:t>
      </w:r>
      <w:proofErr w:type="spellEnd"/>
      <w:r>
        <w:t xml:space="preserve"> in welcher </w:t>
      </w:r>
      <w:proofErr w:type="spellStart"/>
      <w:r>
        <w:t>gestalt</w:t>
      </w:r>
      <w:proofErr w:type="spellEnd"/>
      <w:r>
        <w:t xml:space="preserve"> </w:t>
      </w:r>
      <w:proofErr w:type="spellStart"/>
      <w:r>
        <w:t>wirt</w:t>
      </w:r>
      <w:proofErr w:type="spellEnd"/>
      <w:r>
        <w:t xml:space="preserve"> Christus </w:t>
      </w:r>
      <w:proofErr w:type="spellStart"/>
      <w:r>
        <w:t>erkandt</w:t>
      </w:r>
      <w:proofErr w:type="spellEnd"/>
      <w:r>
        <w:t xml:space="preserve"> / so sein </w:t>
      </w:r>
      <w:proofErr w:type="spellStart"/>
      <w:r>
        <w:t>kunst</w:t>
      </w:r>
      <w:proofErr w:type="spellEnd"/>
      <w:r>
        <w:t xml:space="preserve"> </w:t>
      </w:r>
      <w:proofErr w:type="spellStart"/>
      <w:r>
        <w:t>unn</w:t>
      </w:r>
      <w:proofErr w:type="spellEnd"/>
      <w:r>
        <w:t xml:space="preserve"> </w:t>
      </w:r>
      <w:proofErr w:type="spellStart"/>
      <w:r>
        <w:t>erkantnuß</w:t>
      </w:r>
      <w:proofErr w:type="spellEnd"/>
      <w:r>
        <w:t xml:space="preserve"> rechtfertigen soll? Antwort. Sich Esa. an / so </w:t>
      </w:r>
      <w:proofErr w:type="spellStart"/>
      <w:r>
        <w:t>wirdestu</w:t>
      </w:r>
      <w:proofErr w:type="spellEnd"/>
      <w:r>
        <w:t xml:space="preserve"> finden / daß Christus als </w:t>
      </w:r>
      <w:proofErr w:type="spellStart"/>
      <w:r>
        <w:t>ayn</w:t>
      </w:r>
      <w:proofErr w:type="spellEnd"/>
      <w:r>
        <w:t xml:space="preserve"> </w:t>
      </w:r>
      <w:proofErr w:type="spellStart"/>
      <w:r>
        <w:t>lamb</w:t>
      </w:r>
      <w:proofErr w:type="spellEnd"/>
      <w:r>
        <w:t xml:space="preserve"> zum </w:t>
      </w:r>
      <w:proofErr w:type="spellStart"/>
      <w:r>
        <w:t>tod</w:t>
      </w:r>
      <w:proofErr w:type="spellEnd"/>
      <w:r>
        <w:t xml:space="preserve"> </w:t>
      </w:r>
      <w:proofErr w:type="spellStart"/>
      <w:r>
        <w:t>geopffert</w:t>
      </w:r>
      <w:proofErr w:type="spellEnd"/>
      <w:r>
        <w:t xml:space="preserve"> ward / </w:t>
      </w:r>
      <w:proofErr w:type="spellStart"/>
      <w:r>
        <w:t>darumb</w:t>
      </w:r>
      <w:proofErr w:type="spellEnd"/>
      <w:r>
        <w:t xml:space="preserve"> daß ers </w:t>
      </w:r>
      <w:proofErr w:type="spellStart"/>
      <w:r>
        <w:t>wolt</w:t>
      </w:r>
      <w:proofErr w:type="spellEnd"/>
      <w:r>
        <w:t xml:space="preserve"> haben. Daß er </w:t>
      </w:r>
      <w:proofErr w:type="spellStart"/>
      <w:r>
        <w:t>umb</w:t>
      </w:r>
      <w:proofErr w:type="spellEnd"/>
      <w:r>
        <w:t xml:space="preserve"> unsere </w:t>
      </w:r>
      <w:proofErr w:type="spellStart"/>
      <w:r>
        <w:t>sünd</w:t>
      </w:r>
      <w:proofErr w:type="spellEnd"/>
      <w:r>
        <w:t xml:space="preserve"> verwundt / und als </w:t>
      </w:r>
      <w:proofErr w:type="spellStart"/>
      <w:r>
        <w:t>ain</w:t>
      </w:r>
      <w:proofErr w:type="spellEnd"/>
      <w:r>
        <w:t xml:space="preserve"> </w:t>
      </w:r>
      <w:proofErr w:type="spellStart"/>
      <w:r>
        <w:t>verachter</w:t>
      </w:r>
      <w:proofErr w:type="spellEnd"/>
      <w:r>
        <w:t xml:space="preserve"> </w:t>
      </w:r>
      <w:proofErr w:type="spellStart"/>
      <w:r>
        <w:t>unnd</w:t>
      </w:r>
      <w:proofErr w:type="spellEnd"/>
      <w:r>
        <w:t xml:space="preserve"> verfluchter gehalten was / den </w:t>
      </w:r>
      <w:proofErr w:type="spellStart"/>
      <w:r>
        <w:t>Got</w:t>
      </w:r>
      <w:proofErr w:type="spellEnd"/>
      <w:r>
        <w:t xml:space="preserve"> </w:t>
      </w:r>
      <w:proofErr w:type="spellStart"/>
      <w:r>
        <w:t>verworffen</w:t>
      </w:r>
      <w:proofErr w:type="spellEnd"/>
      <w:r>
        <w:t xml:space="preserve"> </w:t>
      </w:r>
      <w:proofErr w:type="spellStart"/>
      <w:r>
        <w:t>hatt</w:t>
      </w:r>
      <w:proofErr w:type="spellEnd"/>
      <w:r>
        <w:t xml:space="preserve"> etc. Und da Esaias Christum also </w:t>
      </w:r>
      <w:proofErr w:type="spellStart"/>
      <w:r>
        <w:t>gekreütziget</w:t>
      </w:r>
      <w:proofErr w:type="spellEnd"/>
      <w:r>
        <w:t xml:space="preserve"> / </w:t>
      </w:r>
      <w:proofErr w:type="spellStart"/>
      <w:r>
        <w:t>fürgestellet</w:t>
      </w:r>
      <w:proofErr w:type="spellEnd"/>
      <w:r>
        <w:t xml:space="preserve"> hat / spricht er. In seiner </w:t>
      </w:r>
      <w:proofErr w:type="spellStart"/>
      <w:r>
        <w:t>kunst</w:t>
      </w:r>
      <w:proofErr w:type="spellEnd"/>
      <w:r>
        <w:t xml:space="preserve"> </w:t>
      </w:r>
      <w:proofErr w:type="spellStart"/>
      <w:r>
        <w:t>wirt</w:t>
      </w:r>
      <w:proofErr w:type="spellEnd"/>
      <w:r>
        <w:t xml:space="preserve"> er gerecht machen / daß der Christus also </w:t>
      </w:r>
      <w:proofErr w:type="spellStart"/>
      <w:r>
        <w:t>verspot</w:t>
      </w:r>
      <w:proofErr w:type="spellEnd"/>
      <w:r>
        <w:t xml:space="preserve"> / verwundt / und </w:t>
      </w:r>
      <w:proofErr w:type="spellStart"/>
      <w:r>
        <w:t>auffgehenckt</w:t>
      </w:r>
      <w:proofErr w:type="spellEnd"/>
      <w:r>
        <w:t xml:space="preserve"> / machet gerecht. Das ist das Christus sagt. Der </w:t>
      </w:r>
      <w:proofErr w:type="spellStart"/>
      <w:r>
        <w:t>son</w:t>
      </w:r>
      <w:proofErr w:type="spellEnd"/>
      <w:r>
        <w:t xml:space="preserve"> des </w:t>
      </w:r>
      <w:proofErr w:type="spellStart"/>
      <w:r>
        <w:t>menschen</w:t>
      </w:r>
      <w:proofErr w:type="spellEnd"/>
      <w:r>
        <w:t xml:space="preserve"> muß </w:t>
      </w:r>
      <w:proofErr w:type="spellStart"/>
      <w:r>
        <w:t>erhoecht</w:t>
      </w:r>
      <w:proofErr w:type="spellEnd"/>
      <w:r>
        <w:t xml:space="preserve"> werden </w:t>
      </w:r>
      <w:proofErr w:type="spellStart"/>
      <w:r>
        <w:t>auff</w:t>
      </w:r>
      <w:proofErr w:type="spellEnd"/>
      <w:r>
        <w:t xml:space="preserve"> daß </w:t>
      </w:r>
      <w:proofErr w:type="spellStart"/>
      <w:r>
        <w:t>ain</w:t>
      </w:r>
      <w:proofErr w:type="spellEnd"/>
      <w:r>
        <w:t xml:space="preserve"> </w:t>
      </w:r>
      <w:proofErr w:type="spellStart"/>
      <w:r>
        <w:t>yegklicher</w:t>
      </w:r>
      <w:proofErr w:type="spellEnd"/>
      <w:r>
        <w:t xml:space="preserve"> selig werde / und </w:t>
      </w:r>
      <w:proofErr w:type="spellStart"/>
      <w:r>
        <w:t>nit</w:t>
      </w:r>
      <w:proofErr w:type="spellEnd"/>
      <w:r>
        <w:t xml:space="preserve"> </w:t>
      </w:r>
      <w:proofErr w:type="spellStart"/>
      <w:r>
        <w:t>verderb</w:t>
      </w:r>
      <w:proofErr w:type="spellEnd"/>
      <w:r>
        <w:t xml:space="preserve"> / der </w:t>
      </w:r>
      <w:proofErr w:type="spellStart"/>
      <w:r>
        <w:t>jnen</w:t>
      </w:r>
      <w:proofErr w:type="spellEnd"/>
      <w:r>
        <w:t xml:space="preserve"> </w:t>
      </w:r>
      <w:proofErr w:type="spellStart"/>
      <w:r>
        <w:t>auffgehenckt</w:t>
      </w:r>
      <w:proofErr w:type="spellEnd"/>
      <w:r>
        <w:t xml:space="preserve"> </w:t>
      </w:r>
      <w:proofErr w:type="spellStart"/>
      <w:r>
        <w:t>ansicht</w:t>
      </w:r>
      <w:proofErr w:type="spellEnd"/>
      <w:r>
        <w:t xml:space="preserve"> / oder an </w:t>
      </w:r>
      <w:proofErr w:type="spellStart"/>
      <w:r>
        <w:t>jn</w:t>
      </w:r>
      <w:proofErr w:type="spellEnd"/>
      <w:r>
        <w:t xml:space="preserve"> </w:t>
      </w:r>
      <w:proofErr w:type="spellStart"/>
      <w:r>
        <w:t>glawbet</w:t>
      </w:r>
      <w:proofErr w:type="spellEnd"/>
      <w:r>
        <w:t xml:space="preserve">. Das ist das Paulus saget. Durch </w:t>
      </w:r>
      <w:proofErr w:type="spellStart"/>
      <w:r>
        <w:t>aynes</w:t>
      </w:r>
      <w:proofErr w:type="spellEnd"/>
      <w:r>
        <w:t xml:space="preserve"> </w:t>
      </w:r>
      <w:proofErr w:type="spellStart"/>
      <w:r>
        <w:t>menschens</w:t>
      </w:r>
      <w:proofErr w:type="spellEnd"/>
      <w:r>
        <w:t xml:space="preserve"> </w:t>
      </w:r>
      <w:proofErr w:type="spellStart"/>
      <w:r>
        <w:t>gehorssam</w:t>
      </w:r>
      <w:proofErr w:type="spellEnd"/>
      <w:r>
        <w:t xml:space="preserve"> / </w:t>
      </w:r>
      <w:proofErr w:type="spellStart"/>
      <w:r>
        <w:t>seind</w:t>
      </w:r>
      <w:proofErr w:type="spellEnd"/>
      <w:r>
        <w:t xml:space="preserve"> </w:t>
      </w:r>
      <w:proofErr w:type="spellStart"/>
      <w:r>
        <w:t>vil</w:t>
      </w:r>
      <w:proofErr w:type="spellEnd"/>
      <w:r>
        <w:t xml:space="preserve"> </w:t>
      </w:r>
      <w:proofErr w:type="spellStart"/>
      <w:r>
        <w:t>mennschen</w:t>
      </w:r>
      <w:proofErr w:type="spellEnd"/>
      <w:r>
        <w:t xml:space="preserve"> gerecht worden. </w:t>
      </w:r>
      <w:proofErr w:type="spellStart"/>
      <w:r>
        <w:t>Versteet</w:t>
      </w:r>
      <w:proofErr w:type="spellEnd"/>
      <w:r>
        <w:t xml:space="preserve"> den gehorsam / von welchem </w:t>
      </w:r>
      <w:proofErr w:type="spellStart"/>
      <w:r>
        <w:t>geschriben</w:t>
      </w:r>
      <w:proofErr w:type="spellEnd"/>
      <w:r>
        <w:t xml:space="preserve"> ist. Er ist gehorsam worden </w:t>
      </w:r>
      <w:proofErr w:type="spellStart"/>
      <w:r>
        <w:t>biß</w:t>
      </w:r>
      <w:proofErr w:type="spellEnd"/>
      <w:r>
        <w:t xml:space="preserve"> in den todt. </w:t>
      </w:r>
      <w:proofErr w:type="spellStart"/>
      <w:r>
        <w:t>Darumb</w:t>
      </w:r>
      <w:proofErr w:type="spellEnd"/>
      <w:r>
        <w:t xml:space="preserve"> </w:t>
      </w:r>
      <w:proofErr w:type="spellStart"/>
      <w:r>
        <w:t>hatt</w:t>
      </w:r>
      <w:proofErr w:type="spellEnd"/>
      <w:r>
        <w:t xml:space="preserve"> er den </w:t>
      </w:r>
      <w:proofErr w:type="spellStart"/>
      <w:r>
        <w:t>namen</w:t>
      </w:r>
      <w:proofErr w:type="spellEnd"/>
      <w:r>
        <w:t xml:space="preserve"> Jesus in seinem gehorsam seines erlitten </w:t>
      </w:r>
      <w:proofErr w:type="spellStart"/>
      <w:r>
        <w:t>todts</w:t>
      </w:r>
      <w:proofErr w:type="spellEnd"/>
      <w:r>
        <w:t xml:space="preserve"> aller erst in </w:t>
      </w:r>
      <w:proofErr w:type="spellStart"/>
      <w:r>
        <w:t>hoechst</w:t>
      </w:r>
      <w:proofErr w:type="spellEnd"/>
      <w:r>
        <w:t xml:space="preserve"> wesen </w:t>
      </w:r>
      <w:proofErr w:type="spellStart"/>
      <w:r>
        <w:t>prracht</w:t>
      </w:r>
      <w:proofErr w:type="spellEnd"/>
      <w:r>
        <w:t xml:space="preserve"> / daß Christus </w:t>
      </w:r>
      <w:proofErr w:type="spellStart"/>
      <w:r>
        <w:t>ain</w:t>
      </w:r>
      <w:proofErr w:type="spellEnd"/>
      <w:r>
        <w:t xml:space="preserve"> </w:t>
      </w:r>
      <w:proofErr w:type="spellStart"/>
      <w:r>
        <w:t>seligmacher</w:t>
      </w:r>
      <w:proofErr w:type="spellEnd"/>
      <w:r>
        <w:t xml:space="preserve"> hieß. Das ist die </w:t>
      </w:r>
      <w:proofErr w:type="spellStart"/>
      <w:r>
        <w:t>ursach</w:t>
      </w:r>
      <w:proofErr w:type="spellEnd"/>
      <w:r>
        <w:t xml:space="preserve"> / wenn Paulus das </w:t>
      </w:r>
      <w:proofErr w:type="spellStart"/>
      <w:r>
        <w:t>uberschwengklich</w:t>
      </w:r>
      <w:proofErr w:type="spellEnd"/>
      <w:r>
        <w:t xml:space="preserve"> </w:t>
      </w:r>
      <w:proofErr w:type="spellStart"/>
      <w:r>
        <w:t>erkantnuß</w:t>
      </w:r>
      <w:proofErr w:type="spellEnd"/>
      <w:r>
        <w:t xml:space="preserve"> Christi so hoch </w:t>
      </w:r>
      <w:proofErr w:type="spellStart"/>
      <w:r>
        <w:t>wirdet</w:t>
      </w:r>
      <w:proofErr w:type="spellEnd"/>
      <w:r>
        <w:t xml:space="preserve"> und </w:t>
      </w:r>
      <w:proofErr w:type="spellStart"/>
      <w:r>
        <w:t>schetzet</w:t>
      </w:r>
      <w:proofErr w:type="spellEnd"/>
      <w:r>
        <w:t xml:space="preserve"> / und saget / daß die </w:t>
      </w:r>
      <w:proofErr w:type="spellStart"/>
      <w:r>
        <w:t>gerechtigkeyt</w:t>
      </w:r>
      <w:proofErr w:type="spellEnd"/>
      <w:r>
        <w:t xml:space="preserve"> </w:t>
      </w:r>
      <w:proofErr w:type="spellStart"/>
      <w:r>
        <w:t>allayn</w:t>
      </w:r>
      <w:proofErr w:type="spellEnd"/>
      <w:r>
        <w:t xml:space="preserve"> </w:t>
      </w:r>
      <w:proofErr w:type="spellStart"/>
      <w:r>
        <w:t>kumm</w:t>
      </w:r>
      <w:proofErr w:type="spellEnd"/>
      <w:r>
        <w:t xml:space="preserve"> durchs </w:t>
      </w:r>
      <w:proofErr w:type="spellStart"/>
      <w:r>
        <w:t>erkantnuß</w:t>
      </w:r>
      <w:proofErr w:type="spellEnd"/>
      <w:r>
        <w:t xml:space="preserve"> Jesu Christi / </w:t>
      </w:r>
      <w:proofErr w:type="spellStart"/>
      <w:r>
        <w:t>unnd</w:t>
      </w:r>
      <w:proofErr w:type="spellEnd"/>
      <w:r>
        <w:t xml:space="preserve"> vermeldet gar </w:t>
      </w:r>
      <w:proofErr w:type="spellStart"/>
      <w:r>
        <w:t>sewberlich</w:t>
      </w:r>
      <w:proofErr w:type="spellEnd"/>
      <w:r>
        <w:t xml:space="preserve"> / daß die </w:t>
      </w:r>
      <w:proofErr w:type="spellStart"/>
      <w:r>
        <w:t>gerechtigkayt</w:t>
      </w:r>
      <w:proofErr w:type="spellEnd"/>
      <w:r>
        <w:t xml:space="preserve"> so </w:t>
      </w:r>
      <w:proofErr w:type="spellStart"/>
      <w:r>
        <w:t>auß</w:t>
      </w:r>
      <w:proofErr w:type="spellEnd"/>
      <w:r>
        <w:t xml:space="preserve"> </w:t>
      </w:r>
      <w:proofErr w:type="spellStart"/>
      <w:r>
        <w:t>got</w:t>
      </w:r>
      <w:proofErr w:type="spellEnd"/>
      <w:r>
        <w:t xml:space="preserve"> </w:t>
      </w:r>
      <w:proofErr w:type="spellStart"/>
      <w:r>
        <w:t>kumpt</w:t>
      </w:r>
      <w:proofErr w:type="spellEnd"/>
      <w:r>
        <w:t xml:space="preserve"> </w:t>
      </w:r>
      <w:proofErr w:type="spellStart"/>
      <w:r>
        <w:t>imm</w:t>
      </w:r>
      <w:proofErr w:type="spellEnd"/>
      <w:r>
        <w:t xml:space="preserve"> erkennen Christi </w:t>
      </w:r>
      <w:proofErr w:type="spellStart"/>
      <w:r>
        <w:t>stee</w:t>
      </w:r>
      <w:proofErr w:type="spellEnd"/>
      <w:r>
        <w:t xml:space="preserve"> / und in der </w:t>
      </w:r>
      <w:proofErr w:type="spellStart"/>
      <w:r>
        <w:t>krafft</w:t>
      </w:r>
      <w:proofErr w:type="spellEnd"/>
      <w:r>
        <w:t xml:space="preserve"> seiner </w:t>
      </w:r>
      <w:proofErr w:type="spellStart"/>
      <w:r>
        <w:t>aufersteeung</w:t>
      </w:r>
      <w:proofErr w:type="spellEnd"/>
      <w:r>
        <w:t xml:space="preserve"> / und in der </w:t>
      </w:r>
      <w:proofErr w:type="spellStart"/>
      <w:r>
        <w:t>gemaynschafft</w:t>
      </w:r>
      <w:proofErr w:type="spellEnd"/>
      <w:r>
        <w:t xml:space="preserve"> seines </w:t>
      </w:r>
      <w:proofErr w:type="spellStart"/>
      <w:r>
        <w:t>leyden</w:t>
      </w:r>
      <w:proofErr w:type="spellEnd"/>
      <w:r>
        <w:t xml:space="preserve"> / daß man seinem </w:t>
      </w:r>
      <w:proofErr w:type="spellStart"/>
      <w:r>
        <w:t>toddt</w:t>
      </w:r>
      <w:proofErr w:type="spellEnd"/>
      <w:r>
        <w:t xml:space="preserve"> </w:t>
      </w:r>
      <w:proofErr w:type="spellStart"/>
      <w:r>
        <w:t>aynlich</w:t>
      </w:r>
      <w:proofErr w:type="spellEnd"/>
      <w:r>
        <w:t xml:space="preserve"> </w:t>
      </w:r>
      <w:proofErr w:type="spellStart"/>
      <w:r>
        <w:t>unnd</w:t>
      </w:r>
      <w:proofErr w:type="spellEnd"/>
      <w:r>
        <w:t xml:space="preserve"> </w:t>
      </w:r>
      <w:proofErr w:type="spellStart"/>
      <w:r>
        <w:t>gleych</w:t>
      </w:r>
      <w:proofErr w:type="spellEnd"/>
      <w:r>
        <w:t xml:space="preserve"> werde. </w:t>
      </w:r>
      <w:proofErr w:type="spellStart"/>
      <w:r>
        <w:t>Darumb</w:t>
      </w:r>
      <w:proofErr w:type="spellEnd"/>
      <w:r>
        <w:t xml:space="preserve"> auch </w:t>
      </w:r>
      <w:proofErr w:type="spellStart"/>
      <w:r>
        <w:t>schreybet</w:t>
      </w:r>
      <w:proofErr w:type="spellEnd"/>
      <w:r>
        <w:t xml:space="preserve"> Paulus. Ich </w:t>
      </w:r>
      <w:proofErr w:type="spellStart"/>
      <w:r>
        <w:t>wayß</w:t>
      </w:r>
      <w:proofErr w:type="spellEnd"/>
      <w:r>
        <w:t xml:space="preserve"> nicht / denn Jesum den </w:t>
      </w:r>
      <w:proofErr w:type="spellStart"/>
      <w:r>
        <w:t>gekreützigten</w:t>
      </w:r>
      <w:proofErr w:type="spellEnd"/>
      <w:r>
        <w:t xml:space="preserve"> / </w:t>
      </w:r>
      <w:proofErr w:type="spellStart"/>
      <w:r>
        <w:t>darauß</w:t>
      </w:r>
      <w:proofErr w:type="spellEnd"/>
      <w:r>
        <w:t xml:space="preserve"> </w:t>
      </w:r>
      <w:proofErr w:type="spellStart"/>
      <w:r>
        <w:t>volget</w:t>
      </w:r>
      <w:proofErr w:type="spellEnd"/>
      <w:r>
        <w:t xml:space="preserve"> / daß die </w:t>
      </w:r>
      <w:proofErr w:type="spellStart"/>
      <w:r>
        <w:t>kunst</w:t>
      </w:r>
      <w:proofErr w:type="spellEnd"/>
      <w:r>
        <w:t xml:space="preserve"> des </w:t>
      </w:r>
      <w:proofErr w:type="spellStart"/>
      <w:r>
        <w:t>auffgehenckten</w:t>
      </w:r>
      <w:proofErr w:type="spellEnd"/>
      <w:r>
        <w:t xml:space="preserve"> Jesu gerecht machet. </w:t>
      </w:r>
      <w:proofErr w:type="spellStart"/>
      <w:r>
        <w:t>Kürtzlich</w:t>
      </w:r>
      <w:proofErr w:type="spellEnd"/>
      <w:r>
        <w:t xml:space="preserve"> das </w:t>
      </w:r>
      <w:proofErr w:type="spellStart"/>
      <w:r>
        <w:t>erkantnuß</w:t>
      </w:r>
      <w:proofErr w:type="spellEnd"/>
      <w:r>
        <w:t xml:space="preserve"> oder </w:t>
      </w:r>
      <w:proofErr w:type="spellStart"/>
      <w:r>
        <w:t>kunst</w:t>
      </w:r>
      <w:proofErr w:type="spellEnd"/>
      <w:r>
        <w:t xml:space="preserve"> des gegeben </w:t>
      </w:r>
      <w:proofErr w:type="spellStart"/>
      <w:r>
        <w:t>leybs</w:t>
      </w:r>
      <w:proofErr w:type="spellEnd"/>
      <w:r>
        <w:t xml:space="preserve"> Christi / </w:t>
      </w:r>
      <w:proofErr w:type="spellStart"/>
      <w:r>
        <w:t>unn</w:t>
      </w:r>
      <w:proofErr w:type="spellEnd"/>
      <w:r>
        <w:t xml:space="preserve"> seines vergossen </w:t>
      </w:r>
      <w:proofErr w:type="spellStart"/>
      <w:r>
        <w:t>pluts</w:t>
      </w:r>
      <w:proofErr w:type="spellEnd"/>
      <w:r>
        <w:t xml:space="preserve"> ist der erst </w:t>
      </w:r>
      <w:proofErr w:type="spellStart"/>
      <w:r>
        <w:t>grundt</w:t>
      </w:r>
      <w:proofErr w:type="spellEnd"/>
      <w:r>
        <w:t xml:space="preserve"> / der bewegen soll des </w:t>
      </w:r>
      <w:proofErr w:type="spellStart"/>
      <w:r>
        <w:t>herren</w:t>
      </w:r>
      <w:proofErr w:type="spellEnd"/>
      <w:r>
        <w:t xml:space="preserve"> </w:t>
      </w:r>
      <w:proofErr w:type="spellStart"/>
      <w:r>
        <w:t>abentmal</w:t>
      </w:r>
      <w:proofErr w:type="spellEnd"/>
      <w:r>
        <w:t xml:space="preserve"> </w:t>
      </w:r>
      <w:proofErr w:type="spellStart"/>
      <w:r>
        <w:t>zunemen</w:t>
      </w:r>
      <w:proofErr w:type="spellEnd"/>
      <w:r>
        <w:t xml:space="preserve">. Da </w:t>
      </w:r>
      <w:proofErr w:type="spellStart"/>
      <w:r>
        <w:t>must</w:t>
      </w:r>
      <w:proofErr w:type="spellEnd"/>
      <w:r>
        <w:t xml:space="preserve"> </w:t>
      </w:r>
      <w:proofErr w:type="spellStart"/>
      <w:r>
        <w:t>jr</w:t>
      </w:r>
      <w:proofErr w:type="spellEnd"/>
      <w:r>
        <w:t xml:space="preserve"> abermal zusehen / daß </w:t>
      </w:r>
      <w:proofErr w:type="spellStart"/>
      <w:r>
        <w:t>jr</w:t>
      </w:r>
      <w:proofErr w:type="spellEnd"/>
      <w:r>
        <w:t xml:space="preserve"> </w:t>
      </w:r>
      <w:proofErr w:type="spellStart"/>
      <w:r>
        <w:t>nicth</w:t>
      </w:r>
      <w:proofErr w:type="spellEnd"/>
      <w:r>
        <w:t xml:space="preserve"> </w:t>
      </w:r>
      <w:proofErr w:type="spellStart"/>
      <w:r>
        <w:t>eyttel</w:t>
      </w:r>
      <w:proofErr w:type="spellEnd"/>
      <w:r>
        <w:t xml:space="preserve"> </w:t>
      </w:r>
      <w:proofErr w:type="spellStart"/>
      <w:r>
        <w:t>fleisch</w:t>
      </w:r>
      <w:proofErr w:type="spellEnd"/>
      <w:r>
        <w:t xml:space="preserve"> </w:t>
      </w:r>
      <w:proofErr w:type="spellStart"/>
      <w:r>
        <w:t>auß</w:t>
      </w:r>
      <w:proofErr w:type="spellEnd"/>
      <w:r>
        <w:t xml:space="preserve"> des </w:t>
      </w:r>
      <w:proofErr w:type="spellStart"/>
      <w:r>
        <w:t>herren</w:t>
      </w:r>
      <w:proofErr w:type="spellEnd"/>
      <w:r>
        <w:t xml:space="preserve"> </w:t>
      </w:r>
      <w:proofErr w:type="spellStart"/>
      <w:r>
        <w:t>leyb</w:t>
      </w:r>
      <w:proofErr w:type="spellEnd"/>
      <w:r>
        <w:t xml:space="preserve"> </w:t>
      </w:r>
      <w:proofErr w:type="spellStart"/>
      <w:r>
        <w:t>unn</w:t>
      </w:r>
      <w:proofErr w:type="spellEnd"/>
      <w:r>
        <w:t xml:space="preserve"> </w:t>
      </w:r>
      <w:proofErr w:type="spellStart"/>
      <w:r>
        <w:t>plut</w:t>
      </w:r>
      <w:proofErr w:type="spellEnd"/>
      <w:r>
        <w:t xml:space="preserve"> machet / das </w:t>
      </w:r>
      <w:proofErr w:type="spellStart"/>
      <w:r>
        <w:t>zunicht</w:t>
      </w:r>
      <w:proofErr w:type="spellEnd"/>
      <w:r>
        <w:t xml:space="preserve"> nütz ist. </w:t>
      </w:r>
      <w:proofErr w:type="spellStart"/>
      <w:r>
        <w:t>Ir</w:t>
      </w:r>
      <w:proofErr w:type="spellEnd"/>
      <w:r>
        <w:t xml:space="preserve"> </w:t>
      </w:r>
      <w:proofErr w:type="spellStart"/>
      <w:r>
        <w:t>muessent</w:t>
      </w:r>
      <w:proofErr w:type="spellEnd"/>
      <w:r>
        <w:t xml:space="preserve"> die grossen </w:t>
      </w:r>
      <w:proofErr w:type="spellStart"/>
      <w:r>
        <w:t>unsichtbarliche</w:t>
      </w:r>
      <w:proofErr w:type="spellEnd"/>
      <w:r>
        <w:t xml:space="preserve"> lieb / den </w:t>
      </w:r>
      <w:proofErr w:type="spellStart"/>
      <w:r>
        <w:t>uberschwengklichen</w:t>
      </w:r>
      <w:proofErr w:type="spellEnd"/>
      <w:r>
        <w:t xml:space="preserve"> gehorsam / die </w:t>
      </w:r>
      <w:proofErr w:type="spellStart"/>
      <w:r>
        <w:t>trefliche</w:t>
      </w:r>
      <w:proofErr w:type="spellEnd"/>
      <w:r>
        <w:t xml:space="preserve"> </w:t>
      </w:r>
      <w:proofErr w:type="spellStart"/>
      <w:r>
        <w:t>unschult</w:t>
      </w:r>
      <w:proofErr w:type="spellEnd"/>
      <w:r>
        <w:t xml:space="preserve"> Christi / und der gleichen vor </w:t>
      </w:r>
      <w:proofErr w:type="spellStart"/>
      <w:r>
        <w:t>augen</w:t>
      </w:r>
      <w:proofErr w:type="spellEnd"/>
      <w:r>
        <w:t xml:space="preserve"> haben / </w:t>
      </w:r>
      <w:proofErr w:type="spellStart"/>
      <w:r>
        <w:t>unn</w:t>
      </w:r>
      <w:proofErr w:type="spellEnd"/>
      <w:r>
        <w:t xml:space="preserve"> </w:t>
      </w:r>
      <w:proofErr w:type="spellStart"/>
      <w:r>
        <w:t>versteen</w:t>
      </w:r>
      <w:proofErr w:type="spellEnd"/>
      <w:r>
        <w:t xml:space="preserve"> / und in der </w:t>
      </w:r>
      <w:proofErr w:type="spellStart"/>
      <w:r>
        <w:t>tieff</w:t>
      </w:r>
      <w:proofErr w:type="spellEnd"/>
      <w:r>
        <w:t xml:space="preserve"> </w:t>
      </w:r>
      <w:proofErr w:type="spellStart"/>
      <w:r>
        <w:t>ewers</w:t>
      </w:r>
      <w:proofErr w:type="spellEnd"/>
      <w:r>
        <w:t xml:space="preserve"> </w:t>
      </w:r>
      <w:proofErr w:type="spellStart"/>
      <w:r>
        <w:t>hertzens</w:t>
      </w:r>
      <w:proofErr w:type="spellEnd"/>
      <w:r>
        <w:t xml:space="preserve"> </w:t>
      </w:r>
      <w:proofErr w:type="spellStart"/>
      <w:r>
        <w:t>versteen</w:t>
      </w:r>
      <w:proofErr w:type="spellEnd"/>
      <w:r>
        <w:t xml:space="preserve"> / so werdet </w:t>
      </w:r>
      <w:proofErr w:type="spellStart"/>
      <w:r>
        <w:t>jr</w:t>
      </w:r>
      <w:proofErr w:type="spellEnd"/>
      <w:r>
        <w:t xml:space="preserve"> gerechtfertigt / von </w:t>
      </w:r>
      <w:proofErr w:type="spellStart"/>
      <w:r>
        <w:t>sünden</w:t>
      </w:r>
      <w:proofErr w:type="spellEnd"/>
      <w:r>
        <w:t xml:space="preserve"> </w:t>
      </w:r>
      <w:proofErr w:type="spellStart"/>
      <w:r>
        <w:t>erloeßt</w:t>
      </w:r>
      <w:proofErr w:type="spellEnd"/>
      <w:r>
        <w:t xml:space="preserve"> / </w:t>
      </w:r>
      <w:proofErr w:type="spellStart"/>
      <w:r>
        <w:t>unn</w:t>
      </w:r>
      <w:proofErr w:type="spellEnd"/>
      <w:r>
        <w:t xml:space="preserve"> also </w:t>
      </w:r>
      <w:proofErr w:type="spellStart"/>
      <w:r>
        <w:t>muest</w:t>
      </w:r>
      <w:proofErr w:type="spellEnd"/>
      <w:r>
        <w:t xml:space="preserve"> </w:t>
      </w:r>
      <w:proofErr w:type="spellStart"/>
      <w:r>
        <w:t>jr</w:t>
      </w:r>
      <w:proofErr w:type="spellEnd"/>
      <w:r>
        <w:t xml:space="preserve"> die </w:t>
      </w:r>
      <w:proofErr w:type="spellStart"/>
      <w:r>
        <w:t>wort</w:t>
      </w:r>
      <w:proofErr w:type="spellEnd"/>
      <w:r>
        <w:t xml:space="preserve"> </w:t>
      </w:r>
      <w:proofErr w:type="spellStart"/>
      <w:r>
        <w:t>Chrsiti</w:t>
      </w:r>
      <w:proofErr w:type="spellEnd"/>
      <w:r>
        <w:t xml:space="preserve">. Das ist der </w:t>
      </w:r>
      <w:proofErr w:type="spellStart"/>
      <w:r>
        <w:t>leyp</w:t>
      </w:r>
      <w:proofErr w:type="spellEnd"/>
      <w:r>
        <w:t xml:space="preserve"> mein / von welchem </w:t>
      </w:r>
      <w:proofErr w:type="spellStart"/>
      <w:r>
        <w:t>weyßgesagt</w:t>
      </w:r>
      <w:proofErr w:type="spellEnd"/>
      <w:r>
        <w:t xml:space="preserve"> ist der für euch </w:t>
      </w:r>
      <w:proofErr w:type="spellStart"/>
      <w:r>
        <w:t>sol</w:t>
      </w:r>
      <w:proofErr w:type="spellEnd"/>
      <w:r>
        <w:t xml:space="preserve"> gegeben werden / für das recht und </w:t>
      </w:r>
      <w:proofErr w:type="spellStart"/>
      <w:r>
        <w:t>froelich</w:t>
      </w:r>
      <w:proofErr w:type="spellEnd"/>
      <w:r>
        <w:t xml:space="preserve"> Evangelion halten / welches alle Aposteln </w:t>
      </w:r>
      <w:proofErr w:type="spellStart"/>
      <w:r>
        <w:t>verkhündigen</w:t>
      </w:r>
      <w:proofErr w:type="spellEnd"/>
      <w:r>
        <w:t xml:space="preserve"> / das </w:t>
      </w:r>
      <w:proofErr w:type="spellStart"/>
      <w:r>
        <w:t>vorzeyten</w:t>
      </w:r>
      <w:proofErr w:type="spellEnd"/>
      <w:r>
        <w:t xml:space="preserve"> </w:t>
      </w:r>
      <w:proofErr w:type="spellStart"/>
      <w:r>
        <w:t>ain</w:t>
      </w:r>
      <w:proofErr w:type="spellEnd"/>
      <w:r>
        <w:t xml:space="preserve"> </w:t>
      </w:r>
      <w:proofErr w:type="spellStart"/>
      <w:r>
        <w:t>zusag</w:t>
      </w:r>
      <w:proofErr w:type="spellEnd"/>
      <w:r>
        <w:t xml:space="preserve"> gewest / </w:t>
      </w:r>
      <w:proofErr w:type="spellStart"/>
      <w:r>
        <w:t>unn</w:t>
      </w:r>
      <w:proofErr w:type="spellEnd"/>
      <w:r>
        <w:t xml:space="preserve"> </w:t>
      </w:r>
      <w:proofErr w:type="spellStart"/>
      <w:r>
        <w:t>yetzt</w:t>
      </w:r>
      <w:proofErr w:type="spellEnd"/>
      <w:r>
        <w:t xml:space="preserve"> </w:t>
      </w:r>
      <w:proofErr w:type="spellStart"/>
      <w:r>
        <w:t>kayn</w:t>
      </w:r>
      <w:proofErr w:type="spellEnd"/>
      <w:r>
        <w:t xml:space="preserve"> </w:t>
      </w:r>
      <w:proofErr w:type="spellStart"/>
      <w:r>
        <w:t>verhayschung</w:t>
      </w:r>
      <w:proofErr w:type="spellEnd"/>
      <w:r>
        <w:t xml:space="preserve"> </w:t>
      </w:r>
      <w:proofErr w:type="spellStart"/>
      <w:r>
        <w:t>mer</w:t>
      </w:r>
      <w:proofErr w:type="spellEnd"/>
      <w:r>
        <w:t xml:space="preserve"> ist / </w:t>
      </w:r>
      <w:proofErr w:type="spellStart"/>
      <w:r>
        <w:t>sonder</w:t>
      </w:r>
      <w:proofErr w:type="spellEnd"/>
      <w:r>
        <w:t xml:space="preserve"> in Christo geendet / zu </w:t>
      </w:r>
      <w:proofErr w:type="spellStart"/>
      <w:r>
        <w:t>ainem</w:t>
      </w:r>
      <w:proofErr w:type="spellEnd"/>
      <w:r>
        <w:t xml:space="preserve"> klaren Evangelio worden ist / als Paul.. sagt Moses </w:t>
      </w:r>
      <w:proofErr w:type="spellStart"/>
      <w:r>
        <w:t>hatt</w:t>
      </w:r>
      <w:proofErr w:type="spellEnd"/>
      <w:r>
        <w:t xml:space="preserve"> vorlangest von dem </w:t>
      </w:r>
      <w:proofErr w:type="spellStart"/>
      <w:r>
        <w:t>leyb</w:t>
      </w:r>
      <w:proofErr w:type="spellEnd"/>
      <w:r>
        <w:t xml:space="preserve"> </w:t>
      </w:r>
      <w:proofErr w:type="spellStart"/>
      <w:r>
        <w:t>unn</w:t>
      </w:r>
      <w:proofErr w:type="spellEnd"/>
      <w:r>
        <w:t xml:space="preserve"> </w:t>
      </w:r>
      <w:proofErr w:type="spellStart"/>
      <w:r>
        <w:t>plut</w:t>
      </w:r>
      <w:proofErr w:type="spellEnd"/>
      <w:r>
        <w:t xml:space="preserve"> Christi </w:t>
      </w:r>
      <w:proofErr w:type="spellStart"/>
      <w:r>
        <w:t>geschriben</w:t>
      </w:r>
      <w:proofErr w:type="spellEnd"/>
      <w:r>
        <w:t xml:space="preserve">. </w:t>
      </w:r>
      <w:proofErr w:type="spellStart"/>
      <w:r>
        <w:t>Proppheten</w:t>
      </w:r>
      <w:proofErr w:type="spellEnd"/>
      <w:r>
        <w:t xml:space="preserve"> </w:t>
      </w:r>
      <w:proofErr w:type="spellStart"/>
      <w:r>
        <w:t>verhayssen</w:t>
      </w:r>
      <w:proofErr w:type="spellEnd"/>
      <w:r>
        <w:t xml:space="preserve"> den </w:t>
      </w:r>
      <w:proofErr w:type="spellStart"/>
      <w:r>
        <w:t>leyp</w:t>
      </w:r>
      <w:proofErr w:type="spellEnd"/>
      <w:r>
        <w:t xml:space="preserve"> / der für </w:t>
      </w:r>
      <w:proofErr w:type="spellStart"/>
      <w:r>
        <w:t>unns</w:t>
      </w:r>
      <w:proofErr w:type="spellEnd"/>
      <w:r>
        <w:t xml:space="preserve"> </w:t>
      </w:r>
      <w:proofErr w:type="spellStart"/>
      <w:r>
        <w:t>wirt</w:t>
      </w:r>
      <w:proofErr w:type="spellEnd"/>
      <w:r>
        <w:t xml:space="preserve"> geben. Aber die Aposteln </w:t>
      </w:r>
      <w:proofErr w:type="spellStart"/>
      <w:r>
        <w:t>unnd</w:t>
      </w:r>
      <w:proofErr w:type="spellEnd"/>
      <w:r>
        <w:t xml:space="preserve"> wir </w:t>
      </w:r>
      <w:proofErr w:type="spellStart"/>
      <w:r>
        <w:t>verkhündigen</w:t>
      </w:r>
      <w:proofErr w:type="spellEnd"/>
      <w:r>
        <w:t xml:space="preserve"> die </w:t>
      </w:r>
      <w:proofErr w:type="spellStart"/>
      <w:r>
        <w:t>froeliche</w:t>
      </w:r>
      <w:proofErr w:type="spellEnd"/>
      <w:r>
        <w:t xml:space="preserve"> </w:t>
      </w:r>
      <w:proofErr w:type="spellStart"/>
      <w:r>
        <w:t>botschafft</w:t>
      </w:r>
      <w:proofErr w:type="spellEnd"/>
      <w:r>
        <w:t xml:space="preserve"> des </w:t>
      </w:r>
      <w:proofErr w:type="spellStart"/>
      <w:r>
        <w:t>ubergeben</w:t>
      </w:r>
      <w:proofErr w:type="spellEnd"/>
      <w:r>
        <w:t xml:space="preserve"> </w:t>
      </w:r>
      <w:proofErr w:type="spellStart"/>
      <w:r>
        <w:t>leibs</w:t>
      </w:r>
      <w:proofErr w:type="spellEnd"/>
      <w:r>
        <w:t xml:space="preserve"> und vergossen </w:t>
      </w:r>
      <w:proofErr w:type="spellStart"/>
      <w:r>
        <w:t>pluts</w:t>
      </w:r>
      <w:proofErr w:type="spellEnd"/>
      <w:r>
        <w:t xml:space="preserve"> Jesu </w:t>
      </w:r>
      <w:proofErr w:type="spellStart"/>
      <w:r>
        <w:t>Chrsiti</w:t>
      </w:r>
      <w:proofErr w:type="spellEnd"/>
      <w:r>
        <w:t xml:space="preserve"> / von welchem Christus redet vor seinem todt. </w:t>
      </w:r>
      <w:proofErr w:type="spellStart"/>
      <w:r>
        <w:t>Auß</w:t>
      </w:r>
      <w:proofErr w:type="spellEnd"/>
      <w:r>
        <w:t xml:space="preserve"> dem </w:t>
      </w:r>
      <w:proofErr w:type="spellStart"/>
      <w:r>
        <w:t>erkantnuß</w:t>
      </w:r>
      <w:proofErr w:type="spellEnd"/>
      <w:r>
        <w:t xml:space="preserve"> Christi / </w:t>
      </w:r>
      <w:proofErr w:type="spellStart"/>
      <w:r>
        <w:t>wechset</w:t>
      </w:r>
      <w:proofErr w:type="spellEnd"/>
      <w:r>
        <w:t xml:space="preserve"> </w:t>
      </w:r>
      <w:proofErr w:type="spellStart"/>
      <w:r>
        <w:t>dz</w:t>
      </w:r>
      <w:proofErr w:type="spellEnd"/>
      <w:r>
        <w:t xml:space="preserve"> </w:t>
      </w:r>
      <w:proofErr w:type="spellStart"/>
      <w:r>
        <w:t>gedechtnuß</w:t>
      </w:r>
      <w:proofErr w:type="spellEnd"/>
      <w:r>
        <w:t xml:space="preserve"> Christi / </w:t>
      </w:r>
      <w:proofErr w:type="spellStart"/>
      <w:r>
        <w:t>dz</w:t>
      </w:r>
      <w:proofErr w:type="spellEnd"/>
      <w:r>
        <w:t xml:space="preserve"> nicht </w:t>
      </w:r>
      <w:proofErr w:type="spellStart"/>
      <w:r>
        <w:t>ain</w:t>
      </w:r>
      <w:proofErr w:type="spellEnd"/>
      <w:r>
        <w:t xml:space="preserve"> rohe / kalte / und faule </w:t>
      </w:r>
      <w:proofErr w:type="spellStart"/>
      <w:r>
        <w:t>gedechtnuß</w:t>
      </w:r>
      <w:proofErr w:type="spellEnd"/>
      <w:r>
        <w:t xml:space="preserve"> ist / </w:t>
      </w:r>
      <w:proofErr w:type="spellStart"/>
      <w:r>
        <w:t>sonder</w:t>
      </w:r>
      <w:proofErr w:type="spellEnd"/>
      <w:r>
        <w:t xml:space="preserve"> </w:t>
      </w:r>
      <w:proofErr w:type="spellStart"/>
      <w:r>
        <w:t>ayn</w:t>
      </w:r>
      <w:proofErr w:type="spellEnd"/>
      <w:r>
        <w:t xml:space="preserve"> frischet / hitzige / und </w:t>
      </w:r>
      <w:proofErr w:type="spellStart"/>
      <w:r>
        <w:t>krefftige</w:t>
      </w:r>
      <w:proofErr w:type="spellEnd"/>
      <w:r>
        <w:t xml:space="preserve"> </w:t>
      </w:r>
      <w:proofErr w:type="spellStart"/>
      <w:r>
        <w:t>gedechtnuß</w:t>
      </w:r>
      <w:proofErr w:type="spellEnd"/>
      <w:r>
        <w:t xml:space="preserve"> ist / das </w:t>
      </w:r>
      <w:proofErr w:type="spellStart"/>
      <w:r>
        <w:t>froelickayt</w:t>
      </w:r>
      <w:proofErr w:type="spellEnd"/>
      <w:r>
        <w:t xml:space="preserve"> machet oder gibt / welches den </w:t>
      </w:r>
      <w:proofErr w:type="spellStart"/>
      <w:r>
        <w:t>ubergeben</w:t>
      </w:r>
      <w:proofErr w:type="spellEnd"/>
      <w:r>
        <w:t xml:space="preserve"> </w:t>
      </w:r>
      <w:proofErr w:type="spellStart"/>
      <w:r>
        <w:t>leyp</w:t>
      </w:r>
      <w:proofErr w:type="spellEnd"/>
      <w:r>
        <w:t xml:space="preserve"> / </w:t>
      </w:r>
      <w:proofErr w:type="spellStart"/>
      <w:r>
        <w:t>unn</w:t>
      </w:r>
      <w:proofErr w:type="spellEnd"/>
      <w:r>
        <w:t xml:space="preserve"> vergossen </w:t>
      </w:r>
      <w:proofErr w:type="spellStart"/>
      <w:r>
        <w:t>plut</w:t>
      </w:r>
      <w:proofErr w:type="spellEnd"/>
      <w:r>
        <w:t xml:space="preserve"> Christi </w:t>
      </w:r>
      <w:proofErr w:type="spellStart"/>
      <w:r>
        <w:t>tewer</w:t>
      </w:r>
      <w:proofErr w:type="spellEnd"/>
      <w:r>
        <w:t xml:space="preserve"> achtet / das hoch </w:t>
      </w:r>
      <w:proofErr w:type="spellStart"/>
      <w:r>
        <w:t>schatzet</w:t>
      </w:r>
      <w:proofErr w:type="spellEnd"/>
      <w:r>
        <w:t xml:space="preserve"> / das </w:t>
      </w:r>
      <w:proofErr w:type="spellStart"/>
      <w:r>
        <w:t>dancksaget</w:t>
      </w:r>
      <w:proofErr w:type="spellEnd"/>
      <w:r>
        <w:t xml:space="preserve"> / das </w:t>
      </w:r>
      <w:proofErr w:type="spellStart"/>
      <w:r>
        <w:t>Christfoermig</w:t>
      </w:r>
      <w:proofErr w:type="spellEnd"/>
      <w:r>
        <w:t xml:space="preserve"> machet / und </w:t>
      </w:r>
      <w:proofErr w:type="spellStart"/>
      <w:r>
        <w:t>schaemen</w:t>
      </w:r>
      <w:proofErr w:type="spellEnd"/>
      <w:r>
        <w:t xml:space="preserve"> machet vor allem das Christo entgegen ist. Des </w:t>
      </w:r>
      <w:proofErr w:type="spellStart"/>
      <w:r>
        <w:t>nymm</w:t>
      </w:r>
      <w:proofErr w:type="spellEnd"/>
      <w:r>
        <w:t xml:space="preserve"> </w:t>
      </w:r>
      <w:proofErr w:type="spellStart"/>
      <w:r>
        <w:t>ain</w:t>
      </w:r>
      <w:proofErr w:type="spellEnd"/>
      <w:r>
        <w:t xml:space="preserve"> Exempel. </w:t>
      </w:r>
      <w:proofErr w:type="spellStart"/>
      <w:r>
        <w:t>Sihe</w:t>
      </w:r>
      <w:proofErr w:type="spellEnd"/>
      <w:r>
        <w:t xml:space="preserve"> wenn du </w:t>
      </w:r>
      <w:proofErr w:type="spellStart"/>
      <w:r>
        <w:t>hettest</w:t>
      </w:r>
      <w:proofErr w:type="spellEnd"/>
      <w:r>
        <w:t xml:space="preserve"> </w:t>
      </w:r>
      <w:proofErr w:type="spellStart"/>
      <w:r>
        <w:t>muessen</w:t>
      </w:r>
      <w:proofErr w:type="spellEnd"/>
      <w:r>
        <w:t xml:space="preserve"> sterben am </w:t>
      </w:r>
      <w:proofErr w:type="spellStart"/>
      <w:r>
        <w:t>galgen</w:t>
      </w:r>
      <w:proofErr w:type="spellEnd"/>
      <w:r>
        <w:t xml:space="preserve"> oder </w:t>
      </w:r>
      <w:proofErr w:type="spellStart"/>
      <w:r>
        <w:t>rade</w:t>
      </w:r>
      <w:proofErr w:type="spellEnd"/>
      <w:r>
        <w:t xml:space="preserve"> / oder </w:t>
      </w:r>
      <w:proofErr w:type="spellStart"/>
      <w:r>
        <w:t>imm</w:t>
      </w:r>
      <w:proofErr w:type="spellEnd"/>
      <w:r>
        <w:t xml:space="preserve"> </w:t>
      </w:r>
      <w:proofErr w:type="spellStart"/>
      <w:r>
        <w:t>fewer</w:t>
      </w:r>
      <w:proofErr w:type="spellEnd"/>
      <w:r>
        <w:t xml:space="preserve"> / und das </w:t>
      </w:r>
      <w:proofErr w:type="spellStart"/>
      <w:r>
        <w:t>urthayl</w:t>
      </w:r>
      <w:proofErr w:type="spellEnd"/>
      <w:r>
        <w:t xml:space="preserve"> wer </w:t>
      </w:r>
      <w:proofErr w:type="spellStart"/>
      <w:r>
        <w:t>berayt</w:t>
      </w:r>
      <w:proofErr w:type="spellEnd"/>
      <w:r>
        <w:t xml:space="preserve"> wider dich gesprochen gewest / und </w:t>
      </w:r>
      <w:proofErr w:type="spellStart"/>
      <w:r>
        <w:t>mueßt</w:t>
      </w:r>
      <w:proofErr w:type="spellEnd"/>
      <w:r>
        <w:t xml:space="preserve"> in todt </w:t>
      </w:r>
      <w:proofErr w:type="spellStart"/>
      <w:r>
        <w:t>geen</w:t>
      </w:r>
      <w:proofErr w:type="spellEnd"/>
      <w:r>
        <w:t xml:space="preserve"> / und es </w:t>
      </w:r>
      <w:proofErr w:type="spellStart"/>
      <w:r>
        <w:t>kaem</w:t>
      </w:r>
      <w:proofErr w:type="spellEnd"/>
      <w:r>
        <w:t xml:space="preserve"> </w:t>
      </w:r>
      <w:proofErr w:type="spellStart"/>
      <w:r>
        <w:t>ayner</w:t>
      </w:r>
      <w:proofErr w:type="spellEnd"/>
      <w:r>
        <w:t xml:space="preserve"> der für dich stürbe / </w:t>
      </w:r>
      <w:proofErr w:type="spellStart"/>
      <w:r>
        <w:t>unnd</w:t>
      </w:r>
      <w:proofErr w:type="spellEnd"/>
      <w:r>
        <w:t xml:space="preserve"> machet dich durch seinen todt ledig. </w:t>
      </w:r>
      <w:proofErr w:type="spellStart"/>
      <w:r>
        <w:t>Würdestu</w:t>
      </w:r>
      <w:proofErr w:type="spellEnd"/>
      <w:r>
        <w:t xml:space="preserve"> dich </w:t>
      </w:r>
      <w:proofErr w:type="spellStart"/>
      <w:r>
        <w:t>nit</w:t>
      </w:r>
      <w:proofErr w:type="spellEnd"/>
      <w:r>
        <w:t xml:space="preserve"> ewig </w:t>
      </w:r>
      <w:proofErr w:type="spellStart"/>
      <w:r>
        <w:t>schaemen</w:t>
      </w:r>
      <w:proofErr w:type="spellEnd"/>
      <w:r>
        <w:t xml:space="preserve"> / wenn du etwas </w:t>
      </w:r>
      <w:proofErr w:type="spellStart"/>
      <w:r>
        <w:t>thettet</w:t>
      </w:r>
      <w:proofErr w:type="spellEnd"/>
      <w:r>
        <w:t xml:space="preserve"> / daß du </w:t>
      </w:r>
      <w:proofErr w:type="spellStart"/>
      <w:r>
        <w:t>ainem</w:t>
      </w:r>
      <w:proofErr w:type="spellEnd"/>
      <w:r>
        <w:t xml:space="preserve"> </w:t>
      </w:r>
      <w:proofErr w:type="spellStart"/>
      <w:r>
        <w:t>soelchen</w:t>
      </w:r>
      <w:proofErr w:type="spellEnd"/>
      <w:r>
        <w:t xml:space="preserve"> </w:t>
      </w:r>
      <w:proofErr w:type="spellStart"/>
      <w:r>
        <w:t>gutten</w:t>
      </w:r>
      <w:proofErr w:type="spellEnd"/>
      <w:r>
        <w:t xml:space="preserve"> </w:t>
      </w:r>
      <w:proofErr w:type="spellStart"/>
      <w:r>
        <w:t>freündt</w:t>
      </w:r>
      <w:proofErr w:type="spellEnd"/>
      <w:r>
        <w:t xml:space="preserve"> </w:t>
      </w:r>
      <w:proofErr w:type="spellStart"/>
      <w:r>
        <w:t>soltest</w:t>
      </w:r>
      <w:proofErr w:type="spellEnd"/>
      <w:r>
        <w:t xml:space="preserve"> zulieb lassen? und </w:t>
      </w:r>
      <w:proofErr w:type="spellStart"/>
      <w:r>
        <w:t>widerumb</w:t>
      </w:r>
      <w:proofErr w:type="spellEnd"/>
      <w:r>
        <w:t xml:space="preserve">. </w:t>
      </w:r>
      <w:proofErr w:type="spellStart"/>
      <w:r>
        <w:t>Würdestu</w:t>
      </w:r>
      <w:proofErr w:type="spellEnd"/>
      <w:r>
        <w:t xml:space="preserve"> </w:t>
      </w:r>
      <w:proofErr w:type="spellStart"/>
      <w:r>
        <w:t>nit</w:t>
      </w:r>
      <w:proofErr w:type="spellEnd"/>
      <w:r>
        <w:t xml:space="preserve"> </w:t>
      </w:r>
      <w:proofErr w:type="spellStart"/>
      <w:r>
        <w:t>fro</w:t>
      </w:r>
      <w:proofErr w:type="spellEnd"/>
      <w:r>
        <w:t xml:space="preserve"> werden / so sein </w:t>
      </w:r>
      <w:proofErr w:type="spellStart"/>
      <w:r>
        <w:t>nam</w:t>
      </w:r>
      <w:proofErr w:type="spellEnd"/>
      <w:r>
        <w:t xml:space="preserve"> </w:t>
      </w:r>
      <w:proofErr w:type="spellStart"/>
      <w:r>
        <w:t>wolgenennt</w:t>
      </w:r>
      <w:proofErr w:type="spellEnd"/>
      <w:r>
        <w:t xml:space="preserve"> würde? würdest du </w:t>
      </w:r>
      <w:proofErr w:type="spellStart"/>
      <w:r>
        <w:t>jm</w:t>
      </w:r>
      <w:proofErr w:type="spellEnd"/>
      <w:r>
        <w:t xml:space="preserve"> </w:t>
      </w:r>
      <w:proofErr w:type="spellStart"/>
      <w:r>
        <w:t>nit</w:t>
      </w:r>
      <w:proofErr w:type="spellEnd"/>
      <w:r>
        <w:t xml:space="preserve"> </w:t>
      </w:r>
      <w:proofErr w:type="spellStart"/>
      <w:r>
        <w:t>ewigklichen</w:t>
      </w:r>
      <w:proofErr w:type="spellEnd"/>
      <w:r>
        <w:t xml:space="preserve"> </w:t>
      </w:r>
      <w:proofErr w:type="spellStart"/>
      <w:r>
        <w:t>wolsprechen</w:t>
      </w:r>
      <w:proofErr w:type="spellEnd"/>
      <w:r>
        <w:t xml:space="preserve">? Und so er dir </w:t>
      </w:r>
      <w:proofErr w:type="spellStart"/>
      <w:r>
        <w:t>ettwas</w:t>
      </w:r>
      <w:proofErr w:type="spellEnd"/>
      <w:r>
        <w:t xml:space="preserve"> zu </w:t>
      </w:r>
      <w:proofErr w:type="spellStart"/>
      <w:r>
        <w:t>letze</w:t>
      </w:r>
      <w:proofErr w:type="spellEnd"/>
      <w:r>
        <w:t xml:space="preserve"> ließ / des du in seinem </w:t>
      </w:r>
      <w:proofErr w:type="spellStart"/>
      <w:r>
        <w:t>gedechtnuß</w:t>
      </w:r>
      <w:proofErr w:type="spellEnd"/>
      <w:r>
        <w:t xml:space="preserve"> </w:t>
      </w:r>
      <w:proofErr w:type="spellStart"/>
      <w:r>
        <w:t>prauchen</w:t>
      </w:r>
      <w:proofErr w:type="spellEnd"/>
      <w:r>
        <w:t xml:space="preserve"> </w:t>
      </w:r>
      <w:proofErr w:type="spellStart"/>
      <w:r>
        <w:t>soltest</w:t>
      </w:r>
      <w:proofErr w:type="spellEnd"/>
      <w:r>
        <w:t xml:space="preserve"> / das selbig mit frischem hitzigem </w:t>
      </w:r>
      <w:proofErr w:type="spellStart"/>
      <w:r>
        <w:t>gedechtnuß</w:t>
      </w:r>
      <w:proofErr w:type="spellEnd"/>
      <w:r>
        <w:t xml:space="preserve"> </w:t>
      </w:r>
      <w:proofErr w:type="spellStart"/>
      <w:r>
        <w:t>prauchen</w:t>
      </w:r>
      <w:proofErr w:type="spellEnd"/>
      <w:r>
        <w:t xml:space="preserve">? mit </w:t>
      </w:r>
      <w:proofErr w:type="spellStart"/>
      <w:r>
        <w:t>entsetzung</w:t>
      </w:r>
      <w:proofErr w:type="spellEnd"/>
      <w:r>
        <w:t xml:space="preserve"> deiner </w:t>
      </w:r>
      <w:proofErr w:type="spellStart"/>
      <w:r>
        <w:t>selbs</w:t>
      </w:r>
      <w:proofErr w:type="spellEnd"/>
      <w:r>
        <w:t xml:space="preserve"> / daß du </w:t>
      </w:r>
      <w:proofErr w:type="spellStart"/>
      <w:r>
        <w:t>ain</w:t>
      </w:r>
      <w:proofErr w:type="spellEnd"/>
      <w:r>
        <w:t xml:space="preserve"> </w:t>
      </w:r>
      <w:proofErr w:type="spellStart"/>
      <w:r>
        <w:t>soliche</w:t>
      </w:r>
      <w:proofErr w:type="spellEnd"/>
      <w:r>
        <w:t xml:space="preserve"> that gethan hattest / </w:t>
      </w:r>
      <w:proofErr w:type="spellStart"/>
      <w:r>
        <w:t>derhalbn</w:t>
      </w:r>
      <w:proofErr w:type="spellEnd"/>
      <w:r>
        <w:t xml:space="preserve"> </w:t>
      </w:r>
      <w:proofErr w:type="spellStart"/>
      <w:r>
        <w:t>dichs</w:t>
      </w:r>
      <w:proofErr w:type="spellEnd"/>
      <w:r>
        <w:t xml:space="preserve"> recht erwürget </w:t>
      </w:r>
      <w:proofErr w:type="spellStart"/>
      <w:r>
        <w:t>hett</w:t>
      </w:r>
      <w:proofErr w:type="spellEnd"/>
      <w:r>
        <w:t xml:space="preserve"> / wenn der unschuldig deine schult </w:t>
      </w:r>
      <w:proofErr w:type="spellStart"/>
      <w:r>
        <w:t>nit</w:t>
      </w:r>
      <w:proofErr w:type="spellEnd"/>
      <w:r>
        <w:t xml:space="preserve"> </w:t>
      </w:r>
      <w:proofErr w:type="spellStart"/>
      <w:r>
        <w:t>auff</w:t>
      </w:r>
      <w:proofErr w:type="spellEnd"/>
      <w:r>
        <w:t xml:space="preserve"> sich genommen / </w:t>
      </w:r>
      <w:proofErr w:type="spellStart"/>
      <w:r>
        <w:t>unnd</w:t>
      </w:r>
      <w:proofErr w:type="spellEnd"/>
      <w:r>
        <w:t xml:space="preserve"> mit seinem todt </w:t>
      </w:r>
      <w:proofErr w:type="spellStart"/>
      <w:r>
        <w:t>bezalt</w:t>
      </w:r>
      <w:proofErr w:type="spellEnd"/>
      <w:r>
        <w:t xml:space="preserve"> </w:t>
      </w:r>
      <w:proofErr w:type="spellStart"/>
      <w:r>
        <w:t>het</w:t>
      </w:r>
      <w:proofErr w:type="spellEnd"/>
      <w:r>
        <w:t xml:space="preserve">. Also </w:t>
      </w:r>
      <w:proofErr w:type="spellStart"/>
      <w:r>
        <w:t>soelten</w:t>
      </w:r>
      <w:proofErr w:type="spellEnd"/>
      <w:r>
        <w:t xml:space="preserve"> wir auch das </w:t>
      </w:r>
      <w:proofErr w:type="spellStart"/>
      <w:r>
        <w:t>gedechtnuß</w:t>
      </w:r>
      <w:proofErr w:type="spellEnd"/>
      <w:r>
        <w:t xml:space="preserve"> des </w:t>
      </w:r>
      <w:proofErr w:type="spellStart"/>
      <w:r>
        <w:t>herren</w:t>
      </w:r>
      <w:proofErr w:type="spellEnd"/>
      <w:r>
        <w:t xml:space="preserve"> haben / </w:t>
      </w:r>
      <w:proofErr w:type="spellStart"/>
      <w:r>
        <w:t>auß</w:t>
      </w:r>
      <w:proofErr w:type="spellEnd"/>
      <w:r>
        <w:t xml:space="preserve"> </w:t>
      </w:r>
      <w:proofErr w:type="spellStart"/>
      <w:r>
        <w:t>unnserm</w:t>
      </w:r>
      <w:proofErr w:type="spellEnd"/>
      <w:r>
        <w:t xml:space="preserve"> </w:t>
      </w:r>
      <w:proofErr w:type="spellStart"/>
      <w:r>
        <w:t>hertzen</w:t>
      </w:r>
      <w:proofErr w:type="spellEnd"/>
      <w:r>
        <w:t xml:space="preserve"> </w:t>
      </w:r>
      <w:proofErr w:type="spellStart"/>
      <w:r>
        <w:t>versteen</w:t>
      </w:r>
      <w:proofErr w:type="spellEnd"/>
      <w:r>
        <w:t xml:space="preserve"> / </w:t>
      </w:r>
      <w:proofErr w:type="spellStart"/>
      <w:r>
        <w:t>unnd</w:t>
      </w:r>
      <w:proofErr w:type="spellEnd"/>
      <w:r>
        <w:t xml:space="preserve"> </w:t>
      </w:r>
      <w:proofErr w:type="spellStart"/>
      <w:r>
        <w:t>gedencken</w:t>
      </w:r>
      <w:proofErr w:type="spellEnd"/>
      <w:r>
        <w:t xml:space="preserve"> / daß Christus sein </w:t>
      </w:r>
      <w:proofErr w:type="spellStart"/>
      <w:r>
        <w:t>leyp</w:t>
      </w:r>
      <w:proofErr w:type="spellEnd"/>
      <w:r>
        <w:t xml:space="preserve"> in todt geben und sein </w:t>
      </w:r>
      <w:proofErr w:type="spellStart"/>
      <w:r>
        <w:t>plut</w:t>
      </w:r>
      <w:proofErr w:type="spellEnd"/>
      <w:r>
        <w:t xml:space="preserve"> </w:t>
      </w:r>
      <w:proofErr w:type="spellStart"/>
      <w:r>
        <w:t>unsert</w:t>
      </w:r>
      <w:proofErr w:type="spellEnd"/>
      <w:r>
        <w:t xml:space="preserve"> halben vergossen hat / </w:t>
      </w:r>
      <w:proofErr w:type="spellStart"/>
      <w:r>
        <w:t>unschuldigklichen</w:t>
      </w:r>
      <w:proofErr w:type="spellEnd"/>
      <w:r>
        <w:t xml:space="preserve"> </w:t>
      </w:r>
      <w:proofErr w:type="spellStart"/>
      <w:r>
        <w:t>auß</w:t>
      </w:r>
      <w:proofErr w:type="spellEnd"/>
      <w:r>
        <w:t xml:space="preserve"> grosser lieb / </w:t>
      </w:r>
      <w:proofErr w:type="spellStart"/>
      <w:r>
        <w:t>auß</w:t>
      </w:r>
      <w:proofErr w:type="spellEnd"/>
      <w:r>
        <w:t xml:space="preserve"> </w:t>
      </w:r>
      <w:proofErr w:type="spellStart"/>
      <w:r>
        <w:t>unergleychlichem</w:t>
      </w:r>
      <w:proofErr w:type="spellEnd"/>
      <w:r>
        <w:t xml:space="preserve"> gehorsam. </w:t>
      </w:r>
    </w:p>
    <w:p w14:paraId="5F0C1D51" w14:textId="77777777" w:rsidR="00660225" w:rsidRDefault="00660225" w:rsidP="00660225">
      <w:pPr>
        <w:pStyle w:val="StandardWeb"/>
      </w:pPr>
      <w:r>
        <w:t xml:space="preserve">Das </w:t>
      </w:r>
      <w:proofErr w:type="spellStart"/>
      <w:r>
        <w:t>gedechtnuß</w:t>
      </w:r>
      <w:proofErr w:type="spellEnd"/>
      <w:r>
        <w:t xml:space="preserve"> Christi </w:t>
      </w:r>
      <w:proofErr w:type="spellStart"/>
      <w:r>
        <w:t>hatt</w:t>
      </w:r>
      <w:proofErr w:type="spellEnd"/>
      <w:r>
        <w:t xml:space="preserve"> </w:t>
      </w:r>
      <w:proofErr w:type="spellStart"/>
      <w:r>
        <w:t>zway</w:t>
      </w:r>
      <w:proofErr w:type="spellEnd"/>
      <w:r>
        <w:t xml:space="preserve"> </w:t>
      </w:r>
      <w:proofErr w:type="spellStart"/>
      <w:r>
        <w:t>thayl</w:t>
      </w:r>
      <w:proofErr w:type="spellEnd"/>
      <w:r>
        <w:t xml:space="preserve">. </w:t>
      </w:r>
      <w:proofErr w:type="spellStart"/>
      <w:r>
        <w:t>Aynes</w:t>
      </w:r>
      <w:proofErr w:type="spellEnd"/>
      <w:r>
        <w:t xml:space="preserve"> ist des gegebnen </w:t>
      </w:r>
      <w:proofErr w:type="spellStart"/>
      <w:r>
        <w:t>leybs</w:t>
      </w:r>
      <w:proofErr w:type="spellEnd"/>
      <w:r>
        <w:t xml:space="preserve"> / das ander des vergossen </w:t>
      </w:r>
      <w:proofErr w:type="spellStart"/>
      <w:r>
        <w:t>pluts</w:t>
      </w:r>
      <w:proofErr w:type="spellEnd"/>
      <w:r>
        <w:t xml:space="preserve"> halben. </w:t>
      </w:r>
    </w:p>
    <w:p w14:paraId="6ECDA2CF" w14:textId="77777777" w:rsidR="00660225" w:rsidRDefault="00660225" w:rsidP="00660225">
      <w:pPr>
        <w:pStyle w:val="StandardWeb"/>
      </w:pPr>
      <w:r>
        <w:t xml:space="preserve">Der nun des </w:t>
      </w:r>
      <w:proofErr w:type="spellStart"/>
      <w:r>
        <w:t>herren</w:t>
      </w:r>
      <w:proofErr w:type="spellEnd"/>
      <w:r>
        <w:t xml:space="preserve"> </w:t>
      </w:r>
      <w:proofErr w:type="spellStart"/>
      <w:r>
        <w:t>Abentmals</w:t>
      </w:r>
      <w:proofErr w:type="spellEnd"/>
      <w:r>
        <w:t xml:space="preserve"> geniessen will / der muß in die </w:t>
      </w:r>
      <w:proofErr w:type="spellStart"/>
      <w:r>
        <w:t>ursachen</w:t>
      </w:r>
      <w:proofErr w:type="spellEnd"/>
      <w:r>
        <w:t xml:space="preserve"> sehen / </w:t>
      </w:r>
      <w:proofErr w:type="spellStart"/>
      <w:r>
        <w:t>unnd</w:t>
      </w:r>
      <w:proofErr w:type="spellEnd"/>
      <w:r>
        <w:t xml:space="preserve"> wissen / </w:t>
      </w:r>
      <w:proofErr w:type="spellStart"/>
      <w:r>
        <w:t>warumb</w:t>
      </w:r>
      <w:proofErr w:type="spellEnd"/>
      <w:r>
        <w:t xml:space="preserve"> unser </w:t>
      </w:r>
      <w:proofErr w:type="spellStart"/>
      <w:r>
        <w:t>herr</w:t>
      </w:r>
      <w:proofErr w:type="spellEnd"/>
      <w:r>
        <w:t xml:space="preserve"> Christus sein </w:t>
      </w:r>
      <w:proofErr w:type="spellStart"/>
      <w:r>
        <w:t>plut</w:t>
      </w:r>
      <w:proofErr w:type="spellEnd"/>
      <w:r>
        <w:t xml:space="preserve"> vergossen / </w:t>
      </w:r>
      <w:proofErr w:type="spellStart"/>
      <w:r>
        <w:t>unn</w:t>
      </w:r>
      <w:proofErr w:type="spellEnd"/>
      <w:r>
        <w:t xml:space="preserve"> seinem </w:t>
      </w:r>
      <w:proofErr w:type="spellStart"/>
      <w:r>
        <w:t>leyp</w:t>
      </w:r>
      <w:proofErr w:type="spellEnd"/>
      <w:r>
        <w:t xml:space="preserve"> geben hat für uns / </w:t>
      </w:r>
      <w:proofErr w:type="spellStart"/>
      <w:r>
        <w:t>zusampt</w:t>
      </w:r>
      <w:proofErr w:type="spellEnd"/>
      <w:r>
        <w:t xml:space="preserve"> die </w:t>
      </w:r>
      <w:proofErr w:type="spellStart"/>
      <w:r>
        <w:t>fruechte</w:t>
      </w:r>
      <w:proofErr w:type="spellEnd"/>
      <w:r>
        <w:t xml:space="preserve"> / als die Aposteln </w:t>
      </w:r>
      <w:proofErr w:type="spellStart"/>
      <w:r>
        <w:t>unnd</w:t>
      </w:r>
      <w:proofErr w:type="spellEnd"/>
      <w:r>
        <w:t xml:space="preserve"> Junger Christi / nach dem </w:t>
      </w:r>
      <w:proofErr w:type="spellStart"/>
      <w:r>
        <w:t>Pfingstag</w:t>
      </w:r>
      <w:proofErr w:type="spellEnd"/>
      <w:r>
        <w:t xml:space="preserve"> / da </w:t>
      </w:r>
      <w:proofErr w:type="spellStart"/>
      <w:r>
        <w:t>sy</w:t>
      </w:r>
      <w:proofErr w:type="spellEnd"/>
      <w:r>
        <w:t xml:space="preserve"> den </w:t>
      </w:r>
      <w:proofErr w:type="spellStart"/>
      <w:r>
        <w:t>hayligen</w:t>
      </w:r>
      <w:proofErr w:type="spellEnd"/>
      <w:r>
        <w:t xml:space="preserve"> </w:t>
      </w:r>
      <w:proofErr w:type="spellStart"/>
      <w:r>
        <w:t>geyst</w:t>
      </w:r>
      <w:proofErr w:type="spellEnd"/>
      <w:r>
        <w:t xml:space="preserve"> </w:t>
      </w:r>
      <w:proofErr w:type="spellStart"/>
      <w:r>
        <w:t>entpfingen</w:t>
      </w:r>
      <w:proofErr w:type="spellEnd"/>
      <w:r>
        <w:t xml:space="preserve"> / </w:t>
      </w:r>
      <w:proofErr w:type="spellStart"/>
      <w:r>
        <w:t>unn</w:t>
      </w:r>
      <w:proofErr w:type="spellEnd"/>
      <w:r>
        <w:t xml:space="preserve"> die </w:t>
      </w:r>
      <w:proofErr w:type="spellStart"/>
      <w:r>
        <w:t>ursachen</w:t>
      </w:r>
      <w:proofErr w:type="spellEnd"/>
      <w:r>
        <w:t xml:space="preserve"> des </w:t>
      </w:r>
      <w:proofErr w:type="spellStart"/>
      <w:r>
        <w:t>ubergebnen</w:t>
      </w:r>
      <w:proofErr w:type="spellEnd"/>
      <w:r>
        <w:t xml:space="preserve"> </w:t>
      </w:r>
      <w:proofErr w:type="spellStart"/>
      <w:r>
        <w:t>leibs</w:t>
      </w:r>
      <w:proofErr w:type="spellEnd"/>
      <w:r>
        <w:t xml:space="preserve"> </w:t>
      </w:r>
      <w:proofErr w:type="spellStart"/>
      <w:r>
        <w:t>unn</w:t>
      </w:r>
      <w:proofErr w:type="spellEnd"/>
      <w:r>
        <w:t xml:space="preserve"> vergossen </w:t>
      </w:r>
      <w:proofErr w:type="spellStart"/>
      <w:r>
        <w:t>pluts</w:t>
      </w:r>
      <w:proofErr w:type="spellEnd"/>
      <w:r>
        <w:t xml:space="preserve"> Christi wüsten / welches der Apostel </w:t>
      </w:r>
      <w:proofErr w:type="spellStart"/>
      <w:r>
        <w:t>buecher</w:t>
      </w:r>
      <w:proofErr w:type="spellEnd"/>
      <w:r>
        <w:t xml:space="preserve"> / die Geschichten / </w:t>
      </w:r>
      <w:proofErr w:type="spellStart"/>
      <w:r>
        <w:t>unn</w:t>
      </w:r>
      <w:proofErr w:type="spellEnd"/>
      <w:r>
        <w:t xml:space="preserve"> die Episteln zu den </w:t>
      </w:r>
      <w:proofErr w:type="spellStart"/>
      <w:r>
        <w:t>Hebreern</w:t>
      </w:r>
      <w:proofErr w:type="spellEnd"/>
      <w:r>
        <w:t xml:space="preserve"> </w:t>
      </w:r>
      <w:proofErr w:type="spellStart"/>
      <w:r>
        <w:t>anzaygen</w:t>
      </w:r>
      <w:proofErr w:type="spellEnd"/>
      <w:r>
        <w:t xml:space="preserve">. </w:t>
      </w:r>
      <w:proofErr w:type="spellStart"/>
      <w:r>
        <w:t>Sihe</w:t>
      </w:r>
      <w:proofErr w:type="spellEnd"/>
      <w:r>
        <w:t xml:space="preserve"> wie Christus </w:t>
      </w:r>
      <w:proofErr w:type="spellStart"/>
      <w:r>
        <w:t>ain</w:t>
      </w:r>
      <w:proofErr w:type="spellEnd"/>
      <w:r>
        <w:t xml:space="preserve"> </w:t>
      </w:r>
      <w:proofErr w:type="spellStart"/>
      <w:r>
        <w:t>opffer</w:t>
      </w:r>
      <w:proofErr w:type="spellEnd"/>
      <w:r>
        <w:t xml:space="preserve"> </w:t>
      </w:r>
      <w:proofErr w:type="spellStart"/>
      <w:r>
        <w:t>unn</w:t>
      </w:r>
      <w:proofErr w:type="spellEnd"/>
      <w:r>
        <w:t xml:space="preserve"> </w:t>
      </w:r>
      <w:proofErr w:type="spellStart"/>
      <w:r>
        <w:t>ayn</w:t>
      </w:r>
      <w:proofErr w:type="spellEnd"/>
      <w:r>
        <w:t xml:space="preserve"> </w:t>
      </w:r>
      <w:proofErr w:type="spellStart"/>
      <w:r>
        <w:t>priester</w:t>
      </w:r>
      <w:proofErr w:type="spellEnd"/>
      <w:r>
        <w:t xml:space="preserve"> ist gewesen / </w:t>
      </w:r>
      <w:proofErr w:type="spellStart"/>
      <w:r>
        <w:t>warumb</w:t>
      </w:r>
      <w:proofErr w:type="spellEnd"/>
      <w:r>
        <w:t xml:space="preserve"> er sich </w:t>
      </w:r>
      <w:proofErr w:type="spellStart"/>
      <w:r>
        <w:t>geopffert</w:t>
      </w:r>
      <w:proofErr w:type="spellEnd"/>
      <w:r>
        <w:t xml:space="preserve"> / so </w:t>
      </w:r>
      <w:proofErr w:type="spellStart"/>
      <w:r>
        <w:t>wirstu</w:t>
      </w:r>
      <w:proofErr w:type="spellEnd"/>
      <w:r>
        <w:t xml:space="preserve"> gewißlich </w:t>
      </w:r>
      <w:proofErr w:type="spellStart"/>
      <w:r>
        <w:t>erfaren</w:t>
      </w:r>
      <w:proofErr w:type="spellEnd"/>
      <w:r>
        <w:t xml:space="preserve"> / daß wir all durch ein </w:t>
      </w:r>
      <w:proofErr w:type="spellStart"/>
      <w:r>
        <w:t>opffer</w:t>
      </w:r>
      <w:proofErr w:type="spellEnd"/>
      <w:r>
        <w:t xml:space="preserve"> / </w:t>
      </w:r>
      <w:proofErr w:type="spellStart"/>
      <w:r>
        <w:t>ain</w:t>
      </w:r>
      <w:proofErr w:type="spellEnd"/>
      <w:r>
        <w:t xml:space="preserve"> sterben / ein </w:t>
      </w:r>
      <w:proofErr w:type="spellStart"/>
      <w:r>
        <w:t>leip</w:t>
      </w:r>
      <w:proofErr w:type="spellEnd"/>
      <w:r>
        <w:t xml:space="preserve"> / ein gehorsam / ein </w:t>
      </w:r>
      <w:proofErr w:type="spellStart"/>
      <w:r>
        <w:t>unschult</w:t>
      </w:r>
      <w:proofErr w:type="spellEnd"/>
      <w:r>
        <w:t xml:space="preserve"> / </w:t>
      </w:r>
      <w:proofErr w:type="spellStart"/>
      <w:r>
        <w:t>eyn</w:t>
      </w:r>
      <w:proofErr w:type="spellEnd"/>
      <w:r>
        <w:t xml:space="preserve"> </w:t>
      </w:r>
      <w:proofErr w:type="spellStart"/>
      <w:r>
        <w:t>heyligkeit</w:t>
      </w:r>
      <w:proofErr w:type="spellEnd"/>
      <w:r>
        <w:t xml:space="preserve"> / ein </w:t>
      </w:r>
      <w:proofErr w:type="spellStart"/>
      <w:r>
        <w:t>erloesung</w:t>
      </w:r>
      <w:proofErr w:type="spellEnd"/>
      <w:r>
        <w:t xml:space="preserve"> / ein </w:t>
      </w:r>
      <w:proofErr w:type="spellStart"/>
      <w:r>
        <w:t>abwaschung</w:t>
      </w:r>
      <w:proofErr w:type="spellEnd"/>
      <w:r>
        <w:t xml:space="preserve"> / </w:t>
      </w:r>
      <w:proofErr w:type="spellStart"/>
      <w:r>
        <w:t>vergebung</w:t>
      </w:r>
      <w:proofErr w:type="spellEnd"/>
      <w:r>
        <w:t xml:space="preserve"> unser </w:t>
      </w:r>
      <w:proofErr w:type="spellStart"/>
      <w:r>
        <w:t>sünd</w:t>
      </w:r>
      <w:proofErr w:type="spellEnd"/>
      <w:r>
        <w:t xml:space="preserve"> / </w:t>
      </w:r>
      <w:proofErr w:type="spellStart"/>
      <w:r>
        <w:t>unn</w:t>
      </w:r>
      <w:proofErr w:type="spellEnd"/>
      <w:r>
        <w:t xml:space="preserve"> </w:t>
      </w:r>
      <w:proofErr w:type="spellStart"/>
      <w:r>
        <w:t>gerechtigkeit</w:t>
      </w:r>
      <w:proofErr w:type="spellEnd"/>
      <w:r>
        <w:t xml:space="preserve"> erlangt haben. </w:t>
      </w:r>
    </w:p>
    <w:p w14:paraId="61EBDF1A" w14:textId="77777777" w:rsidR="00660225" w:rsidRDefault="00660225" w:rsidP="00660225">
      <w:pPr>
        <w:pStyle w:val="StandardWeb"/>
      </w:pPr>
      <w:proofErr w:type="spellStart"/>
      <w:r>
        <w:t>Darumb</w:t>
      </w:r>
      <w:proofErr w:type="spellEnd"/>
      <w:r>
        <w:t xml:space="preserve"> ist es </w:t>
      </w:r>
      <w:proofErr w:type="spellStart"/>
      <w:r>
        <w:t>nit</w:t>
      </w:r>
      <w:proofErr w:type="spellEnd"/>
      <w:r>
        <w:t xml:space="preserve"> war / </w:t>
      </w:r>
      <w:proofErr w:type="spellStart"/>
      <w:r>
        <w:t>dz</w:t>
      </w:r>
      <w:proofErr w:type="spellEnd"/>
      <w:r>
        <w:t xml:space="preserve"> uns </w:t>
      </w:r>
      <w:proofErr w:type="spellStart"/>
      <w:r>
        <w:t>dz</w:t>
      </w:r>
      <w:proofErr w:type="spellEnd"/>
      <w:r>
        <w:t xml:space="preserve"> </w:t>
      </w:r>
      <w:proofErr w:type="spellStart"/>
      <w:r>
        <w:t>sacrament</w:t>
      </w:r>
      <w:proofErr w:type="spellEnd"/>
      <w:r>
        <w:t xml:space="preserve"> </w:t>
      </w:r>
      <w:proofErr w:type="spellStart"/>
      <w:r>
        <w:t>sünd</w:t>
      </w:r>
      <w:proofErr w:type="spellEnd"/>
      <w:r>
        <w:t xml:space="preserve"> </w:t>
      </w:r>
      <w:proofErr w:type="spellStart"/>
      <w:r>
        <w:t>v’gebe</w:t>
      </w:r>
      <w:proofErr w:type="spellEnd"/>
      <w:r>
        <w:t xml:space="preserve">. Es ist </w:t>
      </w:r>
      <w:proofErr w:type="spellStart"/>
      <w:r>
        <w:t>wid</w:t>
      </w:r>
      <w:proofErr w:type="spellEnd"/>
      <w:r>
        <w:t xml:space="preserve">’ Mosen / </w:t>
      </w:r>
      <w:proofErr w:type="spellStart"/>
      <w:r>
        <w:t>propheten</w:t>
      </w:r>
      <w:proofErr w:type="spellEnd"/>
      <w:r>
        <w:t xml:space="preserve"> / Aposteln / </w:t>
      </w:r>
      <w:proofErr w:type="spellStart"/>
      <w:r>
        <w:t>unn</w:t>
      </w:r>
      <w:proofErr w:type="spellEnd"/>
      <w:r>
        <w:t xml:space="preserve"> Christum / dar zu ein </w:t>
      </w:r>
      <w:proofErr w:type="spellStart"/>
      <w:r>
        <w:t>versprechung</w:t>
      </w:r>
      <w:proofErr w:type="spellEnd"/>
      <w:r>
        <w:t xml:space="preserve"> des </w:t>
      </w:r>
      <w:proofErr w:type="spellStart"/>
      <w:r>
        <w:t>leydens</w:t>
      </w:r>
      <w:proofErr w:type="spellEnd"/>
      <w:r>
        <w:t xml:space="preserve"> </w:t>
      </w:r>
      <w:proofErr w:type="spellStart"/>
      <w:r>
        <w:t>unn</w:t>
      </w:r>
      <w:proofErr w:type="spellEnd"/>
      <w:r>
        <w:t xml:space="preserve"> hohen </w:t>
      </w:r>
      <w:proofErr w:type="spellStart"/>
      <w:r>
        <w:t>gehorsams</w:t>
      </w:r>
      <w:proofErr w:type="spellEnd"/>
      <w:r>
        <w:t xml:space="preserve"> Christi. Die </w:t>
      </w:r>
      <w:proofErr w:type="spellStart"/>
      <w:r>
        <w:t>seind</w:t>
      </w:r>
      <w:proofErr w:type="spellEnd"/>
      <w:r>
        <w:t xml:space="preserve"> auch </w:t>
      </w:r>
      <w:proofErr w:type="spellStart"/>
      <w:r>
        <w:t>wol</w:t>
      </w:r>
      <w:proofErr w:type="spellEnd"/>
      <w:r>
        <w:t xml:space="preserve"> so toll </w:t>
      </w:r>
      <w:proofErr w:type="spellStart"/>
      <w:r>
        <w:t>unn</w:t>
      </w:r>
      <w:proofErr w:type="spellEnd"/>
      <w:r>
        <w:t xml:space="preserve"> arg / die </w:t>
      </w:r>
      <w:proofErr w:type="spellStart"/>
      <w:r>
        <w:t>v’gebung</w:t>
      </w:r>
      <w:proofErr w:type="spellEnd"/>
      <w:r>
        <w:t xml:space="preserve"> </w:t>
      </w:r>
      <w:proofErr w:type="spellStart"/>
      <w:r>
        <w:t>jrer</w:t>
      </w:r>
      <w:proofErr w:type="spellEnd"/>
      <w:r>
        <w:t xml:space="preserve"> </w:t>
      </w:r>
      <w:proofErr w:type="spellStart"/>
      <w:r>
        <w:t>sünden</w:t>
      </w:r>
      <w:proofErr w:type="spellEnd"/>
      <w:r>
        <w:t xml:space="preserve"> </w:t>
      </w:r>
      <w:proofErr w:type="spellStart"/>
      <w:r>
        <w:t>imm</w:t>
      </w:r>
      <w:proofErr w:type="spellEnd"/>
      <w:r>
        <w:t xml:space="preserve"> </w:t>
      </w:r>
      <w:proofErr w:type="spellStart"/>
      <w:r>
        <w:t>sacrament</w:t>
      </w:r>
      <w:proofErr w:type="spellEnd"/>
      <w:r>
        <w:t xml:space="preserve"> suchen / als die </w:t>
      </w:r>
      <w:proofErr w:type="spellStart"/>
      <w:r>
        <w:t>pfaffen</w:t>
      </w:r>
      <w:proofErr w:type="spellEnd"/>
      <w:r>
        <w:t xml:space="preserve"> / die Christum </w:t>
      </w:r>
      <w:proofErr w:type="spellStart"/>
      <w:r>
        <w:t>taeglich</w:t>
      </w:r>
      <w:proofErr w:type="spellEnd"/>
      <w:r>
        <w:t xml:space="preserve"> für </w:t>
      </w:r>
      <w:proofErr w:type="spellStart"/>
      <w:r>
        <w:t>newe</w:t>
      </w:r>
      <w:proofErr w:type="spellEnd"/>
      <w:r>
        <w:t xml:space="preserve"> </w:t>
      </w:r>
      <w:proofErr w:type="spellStart"/>
      <w:r>
        <w:t>sünde</w:t>
      </w:r>
      <w:proofErr w:type="spellEnd"/>
      <w:r>
        <w:t xml:space="preserve"> </w:t>
      </w:r>
      <w:proofErr w:type="spellStart"/>
      <w:r>
        <w:t>opffern</w:t>
      </w:r>
      <w:proofErr w:type="spellEnd"/>
      <w:r>
        <w:t xml:space="preserve"> / es </w:t>
      </w:r>
      <w:proofErr w:type="spellStart"/>
      <w:r>
        <w:t>felet</w:t>
      </w:r>
      <w:proofErr w:type="spellEnd"/>
      <w:r>
        <w:t xml:space="preserve"> nicht </w:t>
      </w:r>
      <w:proofErr w:type="spellStart"/>
      <w:r>
        <w:t>vil</w:t>
      </w:r>
      <w:proofErr w:type="spellEnd"/>
      <w:r>
        <w:t xml:space="preserve"> / daß </w:t>
      </w:r>
      <w:proofErr w:type="spellStart"/>
      <w:r>
        <w:t>sy</w:t>
      </w:r>
      <w:proofErr w:type="spellEnd"/>
      <w:r>
        <w:t xml:space="preserve"> so arg </w:t>
      </w:r>
      <w:proofErr w:type="spellStart"/>
      <w:r>
        <w:t>seind</w:t>
      </w:r>
      <w:proofErr w:type="spellEnd"/>
      <w:r>
        <w:t xml:space="preserve">. Christus gehorsam </w:t>
      </w:r>
      <w:proofErr w:type="spellStart"/>
      <w:r>
        <w:t>erkant</w:t>
      </w:r>
      <w:proofErr w:type="spellEnd"/>
      <w:r>
        <w:t xml:space="preserve"> / oder der will Christi / </w:t>
      </w:r>
      <w:proofErr w:type="spellStart"/>
      <w:r>
        <w:t>wlechs</w:t>
      </w:r>
      <w:proofErr w:type="spellEnd"/>
      <w:r>
        <w:t xml:space="preserve"> des </w:t>
      </w:r>
      <w:proofErr w:type="spellStart"/>
      <w:r>
        <w:t>vaters</w:t>
      </w:r>
      <w:proofErr w:type="spellEnd"/>
      <w:r>
        <w:t xml:space="preserve"> will war / verstanden ist unser </w:t>
      </w:r>
      <w:proofErr w:type="spellStart"/>
      <w:r>
        <w:t>rechtfertigung</w:t>
      </w:r>
      <w:proofErr w:type="spellEnd"/>
      <w:r>
        <w:t xml:space="preserve"> / </w:t>
      </w:r>
      <w:proofErr w:type="spellStart"/>
      <w:r>
        <w:t>unn</w:t>
      </w:r>
      <w:proofErr w:type="spellEnd"/>
      <w:r>
        <w:t xml:space="preserve"> </w:t>
      </w:r>
      <w:proofErr w:type="spellStart"/>
      <w:r>
        <w:t>raynigt</w:t>
      </w:r>
      <w:proofErr w:type="spellEnd"/>
      <w:r>
        <w:t xml:space="preserve"> </w:t>
      </w:r>
      <w:proofErr w:type="spellStart"/>
      <w:r>
        <w:t>dz</w:t>
      </w:r>
      <w:proofErr w:type="spellEnd"/>
      <w:r>
        <w:t xml:space="preserve"> </w:t>
      </w:r>
      <w:proofErr w:type="spellStart"/>
      <w:r>
        <w:t>hertz</w:t>
      </w:r>
      <w:proofErr w:type="spellEnd"/>
      <w:r>
        <w:t xml:space="preserve"> / </w:t>
      </w:r>
      <w:proofErr w:type="spellStart"/>
      <w:r>
        <w:t>unn</w:t>
      </w:r>
      <w:proofErr w:type="spellEnd"/>
      <w:r>
        <w:t xml:space="preserve"> </w:t>
      </w:r>
      <w:proofErr w:type="spellStart"/>
      <w:r>
        <w:t>v’gibt</w:t>
      </w:r>
      <w:proofErr w:type="spellEnd"/>
      <w:r>
        <w:t xml:space="preserve"> </w:t>
      </w:r>
      <w:proofErr w:type="spellStart"/>
      <w:r>
        <w:t>schült</w:t>
      </w:r>
      <w:proofErr w:type="spellEnd"/>
      <w:r>
        <w:t xml:space="preserve"> / </w:t>
      </w:r>
      <w:proofErr w:type="spellStart"/>
      <w:r>
        <w:t>dz</w:t>
      </w:r>
      <w:proofErr w:type="spellEnd"/>
      <w:r>
        <w:t xml:space="preserve"> wollen wir bequemet sehen / so wir den Text </w:t>
      </w:r>
      <w:proofErr w:type="spellStart"/>
      <w:r>
        <w:t>weytter</w:t>
      </w:r>
      <w:proofErr w:type="spellEnd"/>
      <w:r>
        <w:t xml:space="preserve"> handeln. </w:t>
      </w:r>
      <w:proofErr w:type="spellStart"/>
      <w:r>
        <w:t>Yetzt</w:t>
      </w:r>
      <w:proofErr w:type="spellEnd"/>
      <w:r>
        <w:t xml:space="preserve"> ist vermeldet / </w:t>
      </w:r>
      <w:proofErr w:type="spellStart"/>
      <w:r>
        <w:t>dz</w:t>
      </w:r>
      <w:proofErr w:type="spellEnd"/>
      <w:r>
        <w:t xml:space="preserve"> die </w:t>
      </w:r>
      <w:proofErr w:type="spellStart"/>
      <w:r>
        <w:t>v’kündigung</w:t>
      </w:r>
      <w:proofErr w:type="spellEnd"/>
      <w:r>
        <w:t xml:space="preserve"> des </w:t>
      </w:r>
      <w:proofErr w:type="spellStart"/>
      <w:r>
        <w:t>tods</w:t>
      </w:r>
      <w:proofErr w:type="spellEnd"/>
      <w:r>
        <w:t xml:space="preserve"> Christi / </w:t>
      </w:r>
      <w:proofErr w:type="spellStart"/>
      <w:r>
        <w:t>auß</w:t>
      </w:r>
      <w:proofErr w:type="spellEnd"/>
      <w:r>
        <w:t xml:space="preserve"> dem </w:t>
      </w:r>
      <w:proofErr w:type="spellStart"/>
      <w:r>
        <w:t>gedechtnuß</w:t>
      </w:r>
      <w:proofErr w:type="spellEnd"/>
      <w:r>
        <w:t xml:space="preserve"> Christi / </w:t>
      </w:r>
      <w:proofErr w:type="spellStart"/>
      <w:r>
        <w:t>unn</w:t>
      </w:r>
      <w:proofErr w:type="spellEnd"/>
      <w:r>
        <w:t xml:space="preserve"> </w:t>
      </w:r>
      <w:proofErr w:type="spellStart"/>
      <w:r>
        <w:t>dz</w:t>
      </w:r>
      <w:proofErr w:type="spellEnd"/>
      <w:r>
        <w:t xml:space="preserve"> </w:t>
      </w:r>
      <w:proofErr w:type="spellStart"/>
      <w:r>
        <w:t>gedechtnuß</w:t>
      </w:r>
      <w:proofErr w:type="spellEnd"/>
      <w:r>
        <w:t xml:space="preserve"> Christi fliessen / </w:t>
      </w:r>
      <w:proofErr w:type="spellStart"/>
      <w:r>
        <w:t>dz</w:t>
      </w:r>
      <w:proofErr w:type="spellEnd"/>
      <w:r>
        <w:t xml:space="preserve"> wir die </w:t>
      </w:r>
      <w:proofErr w:type="spellStart"/>
      <w:r>
        <w:t>ursachen</w:t>
      </w:r>
      <w:proofErr w:type="spellEnd"/>
      <w:r>
        <w:t xml:space="preserve"> / </w:t>
      </w:r>
      <w:proofErr w:type="spellStart"/>
      <w:r>
        <w:t>kreffte</w:t>
      </w:r>
      <w:proofErr w:type="spellEnd"/>
      <w:r>
        <w:t xml:space="preserve"> / </w:t>
      </w:r>
      <w:proofErr w:type="spellStart"/>
      <w:r>
        <w:t>unn</w:t>
      </w:r>
      <w:proofErr w:type="spellEnd"/>
      <w:r>
        <w:t xml:space="preserve"> </w:t>
      </w:r>
      <w:proofErr w:type="spellStart"/>
      <w:r>
        <w:t>früchte</w:t>
      </w:r>
      <w:proofErr w:type="spellEnd"/>
      <w:r>
        <w:t xml:space="preserve"> des </w:t>
      </w:r>
      <w:proofErr w:type="spellStart"/>
      <w:r>
        <w:t>gekreützigten</w:t>
      </w:r>
      <w:proofErr w:type="spellEnd"/>
      <w:r>
        <w:t xml:space="preserve"> </w:t>
      </w:r>
      <w:proofErr w:type="spellStart"/>
      <w:r>
        <w:t>leibs</w:t>
      </w:r>
      <w:proofErr w:type="spellEnd"/>
      <w:r>
        <w:t xml:space="preserve"> / </w:t>
      </w:r>
      <w:proofErr w:type="spellStart"/>
      <w:r>
        <w:t>zusampt</w:t>
      </w:r>
      <w:proofErr w:type="spellEnd"/>
      <w:r>
        <w:t xml:space="preserve"> des vergossen </w:t>
      </w:r>
      <w:proofErr w:type="spellStart"/>
      <w:r>
        <w:t>pluts</w:t>
      </w:r>
      <w:proofErr w:type="spellEnd"/>
      <w:r>
        <w:t xml:space="preserve"> Christi wissen </w:t>
      </w:r>
      <w:proofErr w:type="spellStart"/>
      <w:r>
        <w:t>muessen</w:t>
      </w:r>
      <w:proofErr w:type="spellEnd"/>
      <w:r>
        <w:t xml:space="preserve"> / wo die </w:t>
      </w:r>
      <w:proofErr w:type="spellStart"/>
      <w:r>
        <w:t>verkündigung</w:t>
      </w:r>
      <w:proofErr w:type="spellEnd"/>
      <w:r>
        <w:t xml:space="preserve"> recht sein soll / </w:t>
      </w:r>
      <w:proofErr w:type="spellStart"/>
      <w:r>
        <w:t>auff</w:t>
      </w:r>
      <w:proofErr w:type="spellEnd"/>
      <w:r>
        <w:t xml:space="preserve"> das in uns </w:t>
      </w:r>
      <w:proofErr w:type="spellStart"/>
      <w:r>
        <w:t>nit</w:t>
      </w:r>
      <w:proofErr w:type="spellEnd"/>
      <w:r>
        <w:t xml:space="preserve"> unsere </w:t>
      </w:r>
      <w:proofErr w:type="spellStart"/>
      <w:r>
        <w:t>aygne</w:t>
      </w:r>
      <w:proofErr w:type="spellEnd"/>
      <w:r>
        <w:t xml:space="preserve"> </w:t>
      </w:r>
      <w:proofErr w:type="spellStart"/>
      <w:r>
        <w:t>weyßheit</w:t>
      </w:r>
      <w:proofErr w:type="spellEnd"/>
      <w:r>
        <w:t xml:space="preserve"> </w:t>
      </w:r>
      <w:proofErr w:type="spellStart"/>
      <w:r>
        <w:t>unn</w:t>
      </w:r>
      <w:proofErr w:type="spellEnd"/>
      <w:r>
        <w:t xml:space="preserve"> </w:t>
      </w:r>
      <w:proofErr w:type="spellStart"/>
      <w:r>
        <w:t>gedancken</w:t>
      </w:r>
      <w:proofErr w:type="spellEnd"/>
      <w:r>
        <w:t xml:space="preserve"> gefunden werden. Huet euch vor der straff Christi / der sprach. I </w:t>
      </w:r>
      <w:proofErr w:type="spellStart"/>
      <w:r>
        <w:t>jr</w:t>
      </w:r>
      <w:proofErr w:type="spellEnd"/>
      <w:r>
        <w:t xml:space="preserve"> narren </w:t>
      </w:r>
      <w:proofErr w:type="spellStart"/>
      <w:r>
        <w:t>glawbt</w:t>
      </w:r>
      <w:proofErr w:type="spellEnd"/>
      <w:r>
        <w:t xml:space="preserve"> </w:t>
      </w:r>
      <w:proofErr w:type="spellStart"/>
      <w:r>
        <w:t>ir</w:t>
      </w:r>
      <w:proofErr w:type="spellEnd"/>
      <w:r>
        <w:t xml:space="preserve"> </w:t>
      </w:r>
      <w:proofErr w:type="spellStart"/>
      <w:r>
        <w:t>nit</w:t>
      </w:r>
      <w:proofErr w:type="spellEnd"/>
      <w:r>
        <w:t xml:space="preserve"> </w:t>
      </w:r>
      <w:proofErr w:type="spellStart"/>
      <w:r>
        <w:t>wz</w:t>
      </w:r>
      <w:proofErr w:type="spellEnd"/>
      <w:r>
        <w:t xml:space="preserve"> die Propheten </w:t>
      </w:r>
      <w:proofErr w:type="spellStart"/>
      <w:r>
        <w:t>unn</w:t>
      </w:r>
      <w:proofErr w:type="spellEnd"/>
      <w:r>
        <w:t xml:space="preserve"> Moses von mir haben </w:t>
      </w:r>
      <w:proofErr w:type="spellStart"/>
      <w:r>
        <w:t>geschriben</w:t>
      </w:r>
      <w:proofErr w:type="spellEnd"/>
      <w:r>
        <w:t xml:space="preserve">. Von dem </w:t>
      </w:r>
      <w:proofErr w:type="spellStart"/>
      <w:r>
        <w:t>leyb</w:t>
      </w:r>
      <w:proofErr w:type="spellEnd"/>
      <w:r>
        <w:t xml:space="preserve"> </w:t>
      </w:r>
      <w:proofErr w:type="spellStart"/>
      <w:r>
        <w:t>unn</w:t>
      </w:r>
      <w:proofErr w:type="spellEnd"/>
      <w:r>
        <w:t xml:space="preserve"> </w:t>
      </w:r>
      <w:proofErr w:type="spellStart"/>
      <w:r>
        <w:t>plut</w:t>
      </w:r>
      <w:proofErr w:type="spellEnd"/>
      <w:r>
        <w:t xml:space="preserve"> Christi haben </w:t>
      </w:r>
      <w:proofErr w:type="spellStart"/>
      <w:r>
        <w:t>sy</w:t>
      </w:r>
      <w:proofErr w:type="spellEnd"/>
      <w:r>
        <w:t xml:space="preserve"> </w:t>
      </w:r>
      <w:proofErr w:type="spellStart"/>
      <w:r>
        <w:t>geschriben</w:t>
      </w:r>
      <w:proofErr w:type="spellEnd"/>
      <w:r>
        <w:t xml:space="preserve"> / </w:t>
      </w:r>
      <w:proofErr w:type="spellStart"/>
      <w:r>
        <w:t>dz</w:t>
      </w:r>
      <w:proofErr w:type="spellEnd"/>
      <w:r>
        <w:t xml:space="preserve"> Christus in seinem leib / </w:t>
      </w:r>
      <w:proofErr w:type="spellStart"/>
      <w:r>
        <w:t>unn</w:t>
      </w:r>
      <w:proofErr w:type="spellEnd"/>
      <w:r>
        <w:t xml:space="preserve"> mit seinem </w:t>
      </w:r>
      <w:proofErr w:type="spellStart"/>
      <w:r>
        <w:t>plut</w:t>
      </w:r>
      <w:proofErr w:type="spellEnd"/>
      <w:r>
        <w:t xml:space="preserve"> unsere </w:t>
      </w:r>
      <w:proofErr w:type="spellStart"/>
      <w:r>
        <w:t>sünde</w:t>
      </w:r>
      <w:proofErr w:type="spellEnd"/>
      <w:r>
        <w:t xml:space="preserve"> abwaschen würd / von dem Sacrament / </w:t>
      </w:r>
      <w:proofErr w:type="spellStart"/>
      <w:r>
        <w:t>dz</w:t>
      </w:r>
      <w:proofErr w:type="spellEnd"/>
      <w:r>
        <w:t xml:space="preserve"> </w:t>
      </w:r>
      <w:proofErr w:type="spellStart"/>
      <w:r>
        <w:t>sünd</w:t>
      </w:r>
      <w:proofErr w:type="spellEnd"/>
      <w:r>
        <w:t xml:space="preserve"> vergebe / </w:t>
      </w:r>
      <w:proofErr w:type="spellStart"/>
      <w:r>
        <w:t>hatt</w:t>
      </w:r>
      <w:proofErr w:type="spellEnd"/>
      <w:r>
        <w:t xml:space="preserve"> </w:t>
      </w:r>
      <w:proofErr w:type="spellStart"/>
      <w:r>
        <w:t>keyner</w:t>
      </w:r>
      <w:proofErr w:type="spellEnd"/>
      <w:r>
        <w:t xml:space="preserve"> </w:t>
      </w:r>
      <w:proofErr w:type="spellStart"/>
      <w:r>
        <w:t>geschriben</w:t>
      </w:r>
      <w:proofErr w:type="spellEnd"/>
      <w:r>
        <w:t xml:space="preserve">. Es </w:t>
      </w:r>
      <w:proofErr w:type="spellStart"/>
      <w:r>
        <w:t>hatt</w:t>
      </w:r>
      <w:proofErr w:type="spellEnd"/>
      <w:r>
        <w:t xml:space="preserve"> uns Christus auch von dem </w:t>
      </w:r>
      <w:proofErr w:type="spellStart"/>
      <w:r>
        <w:t>leyb</w:t>
      </w:r>
      <w:proofErr w:type="spellEnd"/>
      <w:r>
        <w:t xml:space="preserve"> / der ans </w:t>
      </w:r>
      <w:proofErr w:type="spellStart"/>
      <w:r>
        <w:t>kreütz</w:t>
      </w:r>
      <w:proofErr w:type="spellEnd"/>
      <w:r>
        <w:t xml:space="preserve"> würd </w:t>
      </w:r>
      <w:proofErr w:type="spellStart"/>
      <w:r>
        <w:t>gehenckt</w:t>
      </w:r>
      <w:proofErr w:type="spellEnd"/>
      <w:r>
        <w:t xml:space="preserve"> gesagt / daß er unsere </w:t>
      </w:r>
      <w:proofErr w:type="spellStart"/>
      <w:r>
        <w:t>sünde</w:t>
      </w:r>
      <w:proofErr w:type="spellEnd"/>
      <w:r>
        <w:t xml:space="preserve"> </w:t>
      </w:r>
      <w:proofErr w:type="spellStart"/>
      <w:r>
        <w:t>bezalen</w:t>
      </w:r>
      <w:proofErr w:type="spellEnd"/>
      <w:r>
        <w:t xml:space="preserve"> </w:t>
      </w:r>
      <w:proofErr w:type="spellStart"/>
      <w:r>
        <w:t>solt</w:t>
      </w:r>
      <w:proofErr w:type="spellEnd"/>
      <w:r>
        <w:t xml:space="preserve"> / daß Christus </w:t>
      </w:r>
      <w:proofErr w:type="spellStart"/>
      <w:r>
        <w:t>imm</w:t>
      </w:r>
      <w:proofErr w:type="spellEnd"/>
      <w:r>
        <w:t xml:space="preserve"> Sacrament </w:t>
      </w:r>
      <w:proofErr w:type="spellStart"/>
      <w:r>
        <w:t>sünd</w:t>
      </w:r>
      <w:proofErr w:type="spellEnd"/>
      <w:r>
        <w:t xml:space="preserve"> vergebe / </w:t>
      </w:r>
      <w:proofErr w:type="spellStart"/>
      <w:r>
        <w:t>dz</w:t>
      </w:r>
      <w:proofErr w:type="spellEnd"/>
      <w:r>
        <w:t xml:space="preserve"> hat </w:t>
      </w:r>
      <w:proofErr w:type="spellStart"/>
      <w:r>
        <w:t>keyn</w:t>
      </w:r>
      <w:proofErr w:type="spellEnd"/>
      <w:r>
        <w:t xml:space="preserve"> Prophet / noch Christus / noch </w:t>
      </w:r>
      <w:proofErr w:type="spellStart"/>
      <w:r>
        <w:t>irrgent</w:t>
      </w:r>
      <w:proofErr w:type="spellEnd"/>
      <w:r>
        <w:t xml:space="preserve"> ein </w:t>
      </w:r>
      <w:proofErr w:type="spellStart"/>
      <w:r>
        <w:t>Christlcher</w:t>
      </w:r>
      <w:proofErr w:type="spellEnd"/>
      <w:r>
        <w:t xml:space="preserve"> </w:t>
      </w:r>
      <w:proofErr w:type="spellStart"/>
      <w:r>
        <w:t>bruder</w:t>
      </w:r>
      <w:proofErr w:type="spellEnd"/>
      <w:r>
        <w:t xml:space="preserve"> </w:t>
      </w:r>
      <w:proofErr w:type="spellStart"/>
      <w:r>
        <w:t>geschriben</w:t>
      </w:r>
      <w:proofErr w:type="spellEnd"/>
      <w:r>
        <w:t xml:space="preserve"> / denn </w:t>
      </w:r>
      <w:proofErr w:type="spellStart"/>
      <w:r>
        <w:t>wenns</w:t>
      </w:r>
      <w:proofErr w:type="spellEnd"/>
      <w:r>
        <w:t xml:space="preserve"> sein </w:t>
      </w:r>
      <w:proofErr w:type="spellStart"/>
      <w:r>
        <w:t>koendt</w:t>
      </w:r>
      <w:proofErr w:type="spellEnd"/>
      <w:r>
        <w:t xml:space="preserve"> / </w:t>
      </w:r>
      <w:proofErr w:type="spellStart"/>
      <w:r>
        <w:t>dz</w:t>
      </w:r>
      <w:proofErr w:type="spellEnd"/>
      <w:r>
        <w:t xml:space="preserve"> uns </w:t>
      </w:r>
      <w:proofErr w:type="spellStart"/>
      <w:r>
        <w:t>Christ.imm</w:t>
      </w:r>
      <w:proofErr w:type="spellEnd"/>
      <w:r>
        <w:t xml:space="preserve"> </w:t>
      </w:r>
      <w:proofErr w:type="spellStart"/>
      <w:r>
        <w:t>sacrament</w:t>
      </w:r>
      <w:proofErr w:type="spellEnd"/>
      <w:r>
        <w:t xml:space="preserve"> </w:t>
      </w:r>
      <w:proofErr w:type="spellStart"/>
      <w:r>
        <w:t>sünd</w:t>
      </w:r>
      <w:proofErr w:type="spellEnd"/>
      <w:r>
        <w:t xml:space="preserve"> </w:t>
      </w:r>
      <w:proofErr w:type="spellStart"/>
      <w:r>
        <w:t>v’geb</w:t>
      </w:r>
      <w:proofErr w:type="spellEnd"/>
      <w:r>
        <w:t xml:space="preserve"> / </w:t>
      </w:r>
      <w:proofErr w:type="spellStart"/>
      <w:r>
        <w:t>volget</w:t>
      </w:r>
      <w:proofErr w:type="spellEnd"/>
      <w:r>
        <w:t xml:space="preserve"> / </w:t>
      </w:r>
      <w:proofErr w:type="spellStart"/>
      <w:r>
        <w:t>dz</w:t>
      </w:r>
      <w:proofErr w:type="spellEnd"/>
      <w:r>
        <w:t xml:space="preserve"> wir </w:t>
      </w:r>
      <w:proofErr w:type="spellStart"/>
      <w:r>
        <w:t>Christumnit</w:t>
      </w:r>
      <w:proofErr w:type="spellEnd"/>
      <w:r>
        <w:t xml:space="preserve"> am </w:t>
      </w:r>
      <w:proofErr w:type="spellStart"/>
      <w:r>
        <w:t>kreüt</w:t>
      </w:r>
      <w:proofErr w:type="spellEnd"/>
      <w:r>
        <w:t xml:space="preserve"> / </w:t>
      </w:r>
      <w:proofErr w:type="spellStart"/>
      <w:r>
        <w:t>sond</w:t>
      </w:r>
      <w:proofErr w:type="spellEnd"/>
      <w:r>
        <w:t xml:space="preserve">’ </w:t>
      </w:r>
      <w:proofErr w:type="spellStart"/>
      <w:r>
        <w:t>imm</w:t>
      </w:r>
      <w:proofErr w:type="spellEnd"/>
      <w:r>
        <w:t xml:space="preserve"> </w:t>
      </w:r>
      <w:proofErr w:type="spellStart"/>
      <w:r>
        <w:t>sacrament</w:t>
      </w:r>
      <w:proofErr w:type="spellEnd"/>
      <w:r>
        <w:t xml:space="preserve"> </w:t>
      </w:r>
      <w:proofErr w:type="spellStart"/>
      <w:r>
        <w:t>muesten</w:t>
      </w:r>
      <w:proofErr w:type="spellEnd"/>
      <w:r>
        <w:t xml:space="preserve"> erkennen / </w:t>
      </w:r>
      <w:proofErr w:type="spellStart"/>
      <w:r>
        <w:t>unn</w:t>
      </w:r>
      <w:proofErr w:type="spellEnd"/>
      <w:r>
        <w:t xml:space="preserve"> das uns Christus durch seinen </w:t>
      </w:r>
      <w:proofErr w:type="spellStart"/>
      <w:r>
        <w:t>leyp</w:t>
      </w:r>
      <w:proofErr w:type="spellEnd"/>
      <w:r>
        <w:t xml:space="preserve"> </w:t>
      </w:r>
      <w:proofErr w:type="spellStart"/>
      <w:r>
        <w:t>nit</w:t>
      </w:r>
      <w:proofErr w:type="spellEnd"/>
      <w:r>
        <w:t xml:space="preserve"> </w:t>
      </w:r>
      <w:proofErr w:type="spellStart"/>
      <w:r>
        <w:t>hett</w:t>
      </w:r>
      <w:proofErr w:type="spellEnd"/>
      <w:r>
        <w:t xml:space="preserve"> </w:t>
      </w:r>
      <w:proofErr w:type="spellStart"/>
      <w:r>
        <w:t>sünde</w:t>
      </w:r>
      <w:proofErr w:type="spellEnd"/>
      <w:r>
        <w:t xml:space="preserve"> vergeben / auch daß sein todt </w:t>
      </w:r>
      <w:proofErr w:type="spellStart"/>
      <w:r>
        <w:t>nit</w:t>
      </w:r>
      <w:proofErr w:type="spellEnd"/>
      <w:r>
        <w:t xml:space="preserve"> </w:t>
      </w:r>
      <w:proofErr w:type="spellStart"/>
      <w:r>
        <w:t>krefftig</w:t>
      </w:r>
      <w:proofErr w:type="spellEnd"/>
      <w:r>
        <w:t xml:space="preserve"> genugsam </w:t>
      </w:r>
      <w:proofErr w:type="spellStart"/>
      <w:r>
        <w:t>were</w:t>
      </w:r>
      <w:proofErr w:type="spellEnd"/>
      <w:r>
        <w:t xml:space="preserve"> gewest. </w:t>
      </w:r>
    </w:p>
    <w:p w14:paraId="30DAC4AF" w14:textId="77777777" w:rsidR="00660225" w:rsidRDefault="00660225" w:rsidP="00660225">
      <w:pPr>
        <w:pStyle w:val="StandardWeb"/>
      </w:pPr>
      <w:r>
        <w:t xml:space="preserve">Das aber hieß </w:t>
      </w:r>
      <w:proofErr w:type="spellStart"/>
      <w:r>
        <w:t>Christon</w:t>
      </w:r>
      <w:proofErr w:type="spellEnd"/>
      <w:r>
        <w:t xml:space="preserve"> mit </w:t>
      </w:r>
      <w:proofErr w:type="spellStart"/>
      <w:r>
        <w:t>fuessen</w:t>
      </w:r>
      <w:proofErr w:type="spellEnd"/>
      <w:r>
        <w:t xml:space="preserve"> </w:t>
      </w:r>
      <w:proofErr w:type="spellStart"/>
      <w:r>
        <w:t>tretten</w:t>
      </w:r>
      <w:proofErr w:type="spellEnd"/>
      <w:r>
        <w:t xml:space="preserve"> / sein </w:t>
      </w:r>
      <w:proofErr w:type="spellStart"/>
      <w:r>
        <w:t>leyden</w:t>
      </w:r>
      <w:proofErr w:type="spellEnd"/>
      <w:r>
        <w:t xml:space="preserve"> versprechen / und </w:t>
      </w:r>
      <w:proofErr w:type="spellStart"/>
      <w:r>
        <w:t>Got</w:t>
      </w:r>
      <w:proofErr w:type="spellEnd"/>
      <w:r>
        <w:t xml:space="preserve"> den Vatter </w:t>
      </w:r>
      <w:proofErr w:type="spellStart"/>
      <w:r>
        <w:t>luegenstraffen</w:t>
      </w:r>
      <w:proofErr w:type="spellEnd"/>
      <w:r>
        <w:t xml:space="preserve">. </w:t>
      </w:r>
      <w:proofErr w:type="spellStart"/>
      <w:r>
        <w:t>Weyse</w:t>
      </w:r>
      <w:proofErr w:type="spellEnd"/>
      <w:r>
        <w:t xml:space="preserve"> mir </w:t>
      </w:r>
      <w:proofErr w:type="spellStart"/>
      <w:r>
        <w:t>ayner</w:t>
      </w:r>
      <w:proofErr w:type="spellEnd"/>
      <w:r>
        <w:t xml:space="preserve"> </w:t>
      </w:r>
      <w:proofErr w:type="spellStart"/>
      <w:r>
        <w:t>ain</w:t>
      </w:r>
      <w:proofErr w:type="spellEnd"/>
      <w:r>
        <w:t xml:space="preserve"> </w:t>
      </w:r>
      <w:proofErr w:type="spellStart"/>
      <w:r>
        <w:t>klayn</w:t>
      </w:r>
      <w:proofErr w:type="spellEnd"/>
      <w:r>
        <w:t xml:space="preserve"> </w:t>
      </w:r>
      <w:proofErr w:type="spellStart"/>
      <w:r>
        <w:t>buchstaeblein</w:t>
      </w:r>
      <w:proofErr w:type="spellEnd"/>
      <w:r>
        <w:t xml:space="preserve"> / das uns das sacramentlich wesen des </w:t>
      </w:r>
      <w:proofErr w:type="spellStart"/>
      <w:r>
        <w:t>leybs</w:t>
      </w:r>
      <w:proofErr w:type="spellEnd"/>
      <w:r>
        <w:t xml:space="preserve"> </w:t>
      </w:r>
      <w:proofErr w:type="spellStart"/>
      <w:r>
        <w:t>unn</w:t>
      </w:r>
      <w:proofErr w:type="spellEnd"/>
      <w:r>
        <w:t xml:space="preserve"> </w:t>
      </w:r>
      <w:proofErr w:type="spellStart"/>
      <w:r>
        <w:t>pluts</w:t>
      </w:r>
      <w:proofErr w:type="spellEnd"/>
      <w:r>
        <w:t xml:space="preserve"> Christi </w:t>
      </w:r>
      <w:proofErr w:type="spellStart"/>
      <w:r>
        <w:t>imm</w:t>
      </w:r>
      <w:proofErr w:type="spellEnd"/>
      <w:r>
        <w:t xml:space="preserve"> </w:t>
      </w:r>
      <w:proofErr w:type="spellStart"/>
      <w:r>
        <w:t>sacrament</w:t>
      </w:r>
      <w:proofErr w:type="spellEnd"/>
      <w:r>
        <w:t xml:space="preserve"> nütz sey zu </w:t>
      </w:r>
      <w:proofErr w:type="spellStart"/>
      <w:r>
        <w:t>vergebung</w:t>
      </w:r>
      <w:proofErr w:type="spellEnd"/>
      <w:r>
        <w:t xml:space="preserve"> der </w:t>
      </w:r>
      <w:proofErr w:type="spellStart"/>
      <w:r>
        <w:t>sünden</w:t>
      </w:r>
      <w:proofErr w:type="spellEnd"/>
      <w:r>
        <w:t xml:space="preserve">. Christus spricht. Mein </w:t>
      </w:r>
      <w:proofErr w:type="spellStart"/>
      <w:r>
        <w:t>plut</w:t>
      </w:r>
      <w:proofErr w:type="spellEnd"/>
      <w:r>
        <w:t xml:space="preserve"> </w:t>
      </w:r>
      <w:proofErr w:type="spellStart"/>
      <w:r>
        <w:t>wirt</w:t>
      </w:r>
      <w:proofErr w:type="spellEnd"/>
      <w:r>
        <w:t xml:space="preserve"> vergossen </w:t>
      </w:r>
      <w:proofErr w:type="spellStart"/>
      <w:r>
        <w:t>umb</w:t>
      </w:r>
      <w:proofErr w:type="spellEnd"/>
      <w:r>
        <w:t xml:space="preserve"> </w:t>
      </w:r>
      <w:proofErr w:type="spellStart"/>
      <w:r>
        <w:t>vergebung</w:t>
      </w:r>
      <w:proofErr w:type="spellEnd"/>
      <w:r>
        <w:t xml:space="preserve"> der </w:t>
      </w:r>
      <w:proofErr w:type="spellStart"/>
      <w:r>
        <w:t>sünden</w:t>
      </w:r>
      <w:proofErr w:type="spellEnd"/>
      <w:r>
        <w:t xml:space="preserve">. Da frage ich. ist das </w:t>
      </w:r>
      <w:proofErr w:type="spellStart"/>
      <w:r>
        <w:t>plut</w:t>
      </w:r>
      <w:proofErr w:type="spellEnd"/>
      <w:r>
        <w:t xml:space="preserve"> </w:t>
      </w:r>
      <w:proofErr w:type="spellStart"/>
      <w:r>
        <w:t>imm</w:t>
      </w:r>
      <w:proofErr w:type="spellEnd"/>
      <w:r>
        <w:t xml:space="preserve"> Sacrament vergossen / oder am </w:t>
      </w:r>
      <w:proofErr w:type="spellStart"/>
      <w:r>
        <w:t>Creütz</w:t>
      </w:r>
      <w:proofErr w:type="spellEnd"/>
      <w:r>
        <w:t xml:space="preserve">. Ist es </w:t>
      </w:r>
      <w:proofErr w:type="spellStart"/>
      <w:r>
        <w:t>imm</w:t>
      </w:r>
      <w:proofErr w:type="spellEnd"/>
      <w:r>
        <w:t xml:space="preserve"> </w:t>
      </w:r>
      <w:proofErr w:type="spellStart"/>
      <w:r>
        <w:t>sacrament</w:t>
      </w:r>
      <w:proofErr w:type="spellEnd"/>
      <w:r>
        <w:t xml:space="preserve"> vergossen / so ist der </w:t>
      </w:r>
      <w:proofErr w:type="spellStart"/>
      <w:r>
        <w:t>thum</w:t>
      </w:r>
      <w:proofErr w:type="spellEnd"/>
      <w:r>
        <w:t xml:space="preserve"> des </w:t>
      </w:r>
      <w:proofErr w:type="spellStart"/>
      <w:r>
        <w:t>kreützs</w:t>
      </w:r>
      <w:proofErr w:type="spellEnd"/>
      <w:r>
        <w:t xml:space="preserve"> Christi </w:t>
      </w:r>
      <w:proofErr w:type="spellStart"/>
      <w:r>
        <w:t>auffgehaben</w:t>
      </w:r>
      <w:proofErr w:type="spellEnd"/>
      <w:r>
        <w:t xml:space="preserve"> und falsch / und Paulus </w:t>
      </w:r>
      <w:proofErr w:type="spellStart"/>
      <w:r>
        <w:t>ayn</w:t>
      </w:r>
      <w:proofErr w:type="spellEnd"/>
      <w:r>
        <w:t xml:space="preserve"> </w:t>
      </w:r>
      <w:proofErr w:type="spellStart"/>
      <w:r>
        <w:t>unman</w:t>
      </w:r>
      <w:proofErr w:type="spellEnd"/>
      <w:r>
        <w:t xml:space="preserve"> worden / der sich nichts </w:t>
      </w:r>
      <w:proofErr w:type="spellStart"/>
      <w:r>
        <w:t>thuemet</w:t>
      </w:r>
      <w:proofErr w:type="spellEnd"/>
      <w:r>
        <w:t xml:space="preserve"> / denn des </w:t>
      </w:r>
      <w:proofErr w:type="spellStart"/>
      <w:r>
        <w:t>kreützs</w:t>
      </w:r>
      <w:proofErr w:type="spellEnd"/>
      <w:r>
        <w:t xml:space="preserve"> Christi. Ists am </w:t>
      </w:r>
      <w:proofErr w:type="spellStart"/>
      <w:r>
        <w:t>galgen</w:t>
      </w:r>
      <w:proofErr w:type="spellEnd"/>
      <w:r>
        <w:t xml:space="preserve"> </w:t>
      </w:r>
      <w:proofErr w:type="spellStart"/>
      <w:r>
        <w:t>v’gossen</w:t>
      </w:r>
      <w:proofErr w:type="spellEnd"/>
      <w:r>
        <w:t xml:space="preserve"> / so </w:t>
      </w:r>
      <w:proofErr w:type="spellStart"/>
      <w:r>
        <w:t>muessen</w:t>
      </w:r>
      <w:proofErr w:type="spellEnd"/>
      <w:r>
        <w:t xml:space="preserve"> wir unser </w:t>
      </w:r>
      <w:proofErr w:type="spellStart"/>
      <w:r>
        <w:t>erkentnuß</w:t>
      </w:r>
      <w:proofErr w:type="spellEnd"/>
      <w:r>
        <w:t xml:space="preserve"> zu dem </w:t>
      </w:r>
      <w:proofErr w:type="spellStart"/>
      <w:r>
        <w:t>kreütz</w:t>
      </w:r>
      <w:proofErr w:type="spellEnd"/>
      <w:r>
        <w:t xml:space="preserve"> / </w:t>
      </w:r>
      <w:proofErr w:type="spellStart"/>
      <w:r>
        <w:t>unn</w:t>
      </w:r>
      <w:proofErr w:type="spellEnd"/>
      <w:r>
        <w:t xml:space="preserve"> </w:t>
      </w:r>
      <w:proofErr w:type="spellStart"/>
      <w:r>
        <w:t>nit</w:t>
      </w:r>
      <w:proofErr w:type="spellEnd"/>
      <w:r>
        <w:t xml:space="preserve"> zu dem </w:t>
      </w:r>
      <w:proofErr w:type="spellStart"/>
      <w:r>
        <w:t>sacrament</w:t>
      </w:r>
      <w:proofErr w:type="spellEnd"/>
      <w:r>
        <w:t xml:space="preserve"> richten. Wir sein </w:t>
      </w:r>
      <w:proofErr w:type="spellStart"/>
      <w:r>
        <w:t>warlich</w:t>
      </w:r>
      <w:proofErr w:type="spellEnd"/>
      <w:r>
        <w:t xml:space="preserve"> </w:t>
      </w:r>
      <w:proofErr w:type="spellStart"/>
      <w:r>
        <w:t>widerchristen</w:t>
      </w:r>
      <w:proofErr w:type="spellEnd"/>
      <w:r>
        <w:t xml:space="preserve"> / </w:t>
      </w:r>
      <w:proofErr w:type="spellStart"/>
      <w:r>
        <w:t>versprecher</w:t>
      </w:r>
      <w:proofErr w:type="spellEnd"/>
      <w:r>
        <w:t xml:space="preserve"> oder </w:t>
      </w:r>
      <w:proofErr w:type="spellStart"/>
      <w:r>
        <w:t>verachter</w:t>
      </w:r>
      <w:proofErr w:type="spellEnd"/>
      <w:r>
        <w:t xml:space="preserve"> des </w:t>
      </w:r>
      <w:proofErr w:type="spellStart"/>
      <w:r>
        <w:t>leidens</w:t>
      </w:r>
      <w:proofErr w:type="spellEnd"/>
      <w:r>
        <w:t xml:space="preserve"> Christi / so </w:t>
      </w:r>
      <w:proofErr w:type="spellStart"/>
      <w:r>
        <w:t>vil</w:t>
      </w:r>
      <w:proofErr w:type="spellEnd"/>
      <w:r>
        <w:t xml:space="preserve"> unser dem </w:t>
      </w:r>
      <w:proofErr w:type="spellStart"/>
      <w:r>
        <w:t>sacrament</w:t>
      </w:r>
      <w:proofErr w:type="spellEnd"/>
      <w:r>
        <w:t xml:space="preserve"> das zu messen / das Christo am </w:t>
      </w:r>
      <w:proofErr w:type="spellStart"/>
      <w:r>
        <w:t>Creütz</w:t>
      </w:r>
      <w:proofErr w:type="spellEnd"/>
      <w:r>
        <w:t xml:space="preserve"> </w:t>
      </w:r>
      <w:proofErr w:type="spellStart"/>
      <w:r>
        <w:t>angehoert</w:t>
      </w:r>
      <w:proofErr w:type="spellEnd"/>
      <w:r>
        <w:t xml:space="preserve">. Christus spricht. Das thut in meinem </w:t>
      </w:r>
      <w:proofErr w:type="spellStart"/>
      <w:r>
        <w:t>gedechtnuß</w:t>
      </w:r>
      <w:proofErr w:type="spellEnd"/>
      <w:r>
        <w:t xml:space="preserve"> / so sprechen </w:t>
      </w:r>
      <w:proofErr w:type="spellStart"/>
      <w:r>
        <w:t>sy</w:t>
      </w:r>
      <w:proofErr w:type="spellEnd"/>
      <w:r>
        <w:t xml:space="preserve"> / </w:t>
      </w:r>
      <w:proofErr w:type="spellStart"/>
      <w:r>
        <w:t>jr</w:t>
      </w:r>
      <w:proofErr w:type="spellEnd"/>
      <w:r>
        <w:t xml:space="preserve"> </w:t>
      </w:r>
      <w:proofErr w:type="spellStart"/>
      <w:r>
        <w:t>solt</w:t>
      </w:r>
      <w:proofErr w:type="spellEnd"/>
      <w:r>
        <w:t xml:space="preserve"> des </w:t>
      </w:r>
      <w:proofErr w:type="spellStart"/>
      <w:r>
        <w:t>sacraments</w:t>
      </w:r>
      <w:proofErr w:type="spellEnd"/>
      <w:r>
        <w:t xml:space="preserve"> </w:t>
      </w:r>
      <w:proofErr w:type="spellStart"/>
      <w:r>
        <w:t>gedencken</w:t>
      </w:r>
      <w:proofErr w:type="spellEnd"/>
      <w:r>
        <w:t xml:space="preserve">. Christus. </w:t>
      </w:r>
      <w:proofErr w:type="spellStart"/>
      <w:r>
        <w:t>Ir</w:t>
      </w:r>
      <w:proofErr w:type="spellEnd"/>
      <w:r>
        <w:t xml:space="preserve"> </w:t>
      </w:r>
      <w:proofErr w:type="spellStart"/>
      <w:r>
        <w:t>solt</w:t>
      </w:r>
      <w:proofErr w:type="spellEnd"/>
      <w:r>
        <w:t xml:space="preserve"> meins </w:t>
      </w:r>
      <w:proofErr w:type="spellStart"/>
      <w:r>
        <w:t>leybs</w:t>
      </w:r>
      <w:proofErr w:type="spellEnd"/>
      <w:r>
        <w:t xml:space="preserve"> / der geben </w:t>
      </w:r>
      <w:proofErr w:type="spellStart"/>
      <w:r>
        <w:t>wirt</w:t>
      </w:r>
      <w:proofErr w:type="spellEnd"/>
      <w:r>
        <w:t xml:space="preserve"> / nicht der </w:t>
      </w:r>
      <w:proofErr w:type="spellStart"/>
      <w:r>
        <w:t>yetzt</w:t>
      </w:r>
      <w:proofErr w:type="spellEnd"/>
      <w:r>
        <w:t xml:space="preserve"> </w:t>
      </w:r>
      <w:proofErr w:type="spellStart"/>
      <w:r>
        <w:t>imm</w:t>
      </w:r>
      <w:proofErr w:type="spellEnd"/>
      <w:r>
        <w:t xml:space="preserve"> </w:t>
      </w:r>
      <w:proofErr w:type="spellStart"/>
      <w:r>
        <w:t>sacrament</w:t>
      </w:r>
      <w:proofErr w:type="spellEnd"/>
      <w:r>
        <w:t xml:space="preserve"> ist (als </w:t>
      </w:r>
      <w:proofErr w:type="spellStart"/>
      <w:r>
        <w:t>sy</w:t>
      </w:r>
      <w:proofErr w:type="spellEnd"/>
      <w:r>
        <w:t xml:space="preserve"> </w:t>
      </w:r>
      <w:proofErr w:type="spellStart"/>
      <w:r>
        <w:t>wenen</w:t>
      </w:r>
      <w:proofErr w:type="spellEnd"/>
      <w:r>
        <w:t xml:space="preserve">) </w:t>
      </w:r>
      <w:proofErr w:type="spellStart"/>
      <w:r>
        <w:t>sonder</w:t>
      </w:r>
      <w:proofErr w:type="spellEnd"/>
      <w:r>
        <w:t xml:space="preserve"> der geben </w:t>
      </w:r>
      <w:proofErr w:type="spellStart"/>
      <w:r>
        <w:t>wirt</w:t>
      </w:r>
      <w:proofErr w:type="spellEnd"/>
      <w:r>
        <w:t xml:space="preserve"> am Creutz / </w:t>
      </w:r>
      <w:proofErr w:type="spellStart"/>
      <w:r>
        <w:t>gedencken</w:t>
      </w:r>
      <w:proofErr w:type="spellEnd"/>
      <w:r>
        <w:t xml:space="preserve">. Aber </w:t>
      </w:r>
      <w:proofErr w:type="spellStart"/>
      <w:r>
        <w:t>sy</w:t>
      </w:r>
      <w:proofErr w:type="spellEnd"/>
      <w:r>
        <w:t xml:space="preserve"> sprechen. </w:t>
      </w:r>
      <w:proofErr w:type="spellStart"/>
      <w:r>
        <w:t>Ir</w:t>
      </w:r>
      <w:proofErr w:type="spellEnd"/>
      <w:r>
        <w:t xml:space="preserve"> </w:t>
      </w:r>
      <w:proofErr w:type="spellStart"/>
      <w:r>
        <w:t>solt</w:t>
      </w:r>
      <w:proofErr w:type="spellEnd"/>
      <w:r>
        <w:t xml:space="preserve"> des </w:t>
      </w:r>
      <w:proofErr w:type="spellStart"/>
      <w:r>
        <w:t>leibs</w:t>
      </w:r>
      <w:proofErr w:type="spellEnd"/>
      <w:r>
        <w:t xml:space="preserve"> </w:t>
      </w:r>
      <w:proofErr w:type="spellStart"/>
      <w:r>
        <w:t>imm</w:t>
      </w:r>
      <w:proofErr w:type="spellEnd"/>
      <w:r>
        <w:t xml:space="preserve"> </w:t>
      </w:r>
      <w:proofErr w:type="spellStart"/>
      <w:r>
        <w:t>sacrament</w:t>
      </w:r>
      <w:proofErr w:type="spellEnd"/>
      <w:r>
        <w:t xml:space="preserve"> </w:t>
      </w:r>
      <w:proofErr w:type="spellStart"/>
      <w:r>
        <w:t>gedencken</w:t>
      </w:r>
      <w:proofErr w:type="spellEnd"/>
      <w:r>
        <w:t xml:space="preserve"> </w:t>
      </w:r>
      <w:proofErr w:type="spellStart"/>
      <w:r>
        <w:t>unn</w:t>
      </w:r>
      <w:proofErr w:type="spellEnd"/>
      <w:r>
        <w:t xml:space="preserve"> </w:t>
      </w:r>
      <w:proofErr w:type="spellStart"/>
      <w:r>
        <w:t>vermogen</w:t>
      </w:r>
      <w:proofErr w:type="spellEnd"/>
      <w:r>
        <w:t xml:space="preserve"> doch nicht </w:t>
      </w:r>
      <w:proofErr w:type="spellStart"/>
      <w:r>
        <w:t>ain</w:t>
      </w:r>
      <w:proofErr w:type="spellEnd"/>
      <w:r>
        <w:t xml:space="preserve"> </w:t>
      </w:r>
      <w:proofErr w:type="spellStart"/>
      <w:r>
        <w:t>haerlein</w:t>
      </w:r>
      <w:proofErr w:type="spellEnd"/>
      <w:r>
        <w:t xml:space="preserve"> der </w:t>
      </w:r>
      <w:proofErr w:type="spellStart"/>
      <w:r>
        <w:t>schrifft</w:t>
      </w:r>
      <w:proofErr w:type="spellEnd"/>
      <w:r>
        <w:t xml:space="preserve"> </w:t>
      </w:r>
      <w:proofErr w:type="spellStart"/>
      <w:r>
        <w:t>anzaygen</w:t>
      </w:r>
      <w:proofErr w:type="spellEnd"/>
      <w:r>
        <w:t xml:space="preserve"> / dadurch wir </w:t>
      </w:r>
      <w:proofErr w:type="spellStart"/>
      <w:r>
        <w:t>versteen</w:t>
      </w:r>
      <w:proofErr w:type="spellEnd"/>
      <w:r>
        <w:t xml:space="preserve"> </w:t>
      </w:r>
      <w:proofErr w:type="spellStart"/>
      <w:r>
        <w:t>koenden</w:t>
      </w:r>
      <w:proofErr w:type="spellEnd"/>
      <w:r>
        <w:t xml:space="preserve"> / wie der </w:t>
      </w:r>
      <w:proofErr w:type="spellStart"/>
      <w:r>
        <w:t>leyb</w:t>
      </w:r>
      <w:proofErr w:type="spellEnd"/>
      <w:r>
        <w:t xml:space="preserve"> und das </w:t>
      </w:r>
      <w:proofErr w:type="spellStart"/>
      <w:r>
        <w:t>plut</w:t>
      </w:r>
      <w:proofErr w:type="spellEnd"/>
      <w:r>
        <w:t xml:space="preserve"> Christi </w:t>
      </w:r>
      <w:proofErr w:type="spellStart"/>
      <w:r>
        <w:t>imm</w:t>
      </w:r>
      <w:proofErr w:type="spellEnd"/>
      <w:r>
        <w:t xml:space="preserve"> </w:t>
      </w:r>
      <w:proofErr w:type="spellStart"/>
      <w:r>
        <w:t>sacrament</w:t>
      </w:r>
      <w:proofErr w:type="spellEnd"/>
      <w:r>
        <w:t xml:space="preserve"> / oder </w:t>
      </w:r>
      <w:proofErr w:type="spellStart"/>
      <w:r>
        <w:t>warumb</w:t>
      </w:r>
      <w:proofErr w:type="spellEnd"/>
      <w:r>
        <w:t xml:space="preserve"> </w:t>
      </w:r>
      <w:proofErr w:type="spellStart"/>
      <w:r>
        <w:t>sy</w:t>
      </w:r>
      <w:proofErr w:type="spellEnd"/>
      <w:r>
        <w:t xml:space="preserve"> darinnen sollen sein. </w:t>
      </w:r>
    </w:p>
    <w:p w14:paraId="53B8380D" w14:textId="77777777" w:rsidR="00660225" w:rsidRDefault="00660225" w:rsidP="00660225">
      <w:pPr>
        <w:pStyle w:val="StandardWeb"/>
      </w:pPr>
      <w:r>
        <w:t xml:space="preserve">Paulus sagt. So </w:t>
      </w:r>
      <w:proofErr w:type="spellStart"/>
      <w:r>
        <w:t>offt</w:t>
      </w:r>
      <w:proofErr w:type="spellEnd"/>
      <w:r>
        <w:t xml:space="preserve"> </w:t>
      </w:r>
      <w:proofErr w:type="spellStart"/>
      <w:r>
        <w:t>jr</w:t>
      </w:r>
      <w:proofErr w:type="spellEnd"/>
      <w:r>
        <w:t xml:space="preserve"> von des </w:t>
      </w:r>
      <w:proofErr w:type="spellStart"/>
      <w:r>
        <w:t>herren</w:t>
      </w:r>
      <w:proofErr w:type="spellEnd"/>
      <w:r>
        <w:t xml:space="preserve"> </w:t>
      </w:r>
      <w:proofErr w:type="spellStart"/>
      <w:r>
        <w:t>prot</w:t>
      </w:r>
      <w:proofErr w:type="spellEnd"/>
      <w:r>
        <w:t xml:space="preserve"> esset / und von seinen Kelch </w:t>
      </w:r>
      <w:proofErr w:type="spellStart"/>
      <w:r>
        <w:t>trincket</w:t>
      </w:r>
      <w:proofErr w:type="spellEnd"/>
      <w:r>
        <w:t xml:space="preserve"> / </w:t>
      </w:r>
      <w:proofErr w:type="spellStart"/>
      <w:r>
        <w:t>solt</w:t>
      </w:r>
      <w:proofErr w:type="spellEnd"/>
      <w:r>
        <w:t xml:space="preserve"> </w:t>
      </w:r>
      <w:proofErr w:type="spellStart"/>
      <w:r>
        <w:t>jr</w:t>
      </w:r>
      <w:proofErr w:type="spellEnd"/>
      <w:r>
        <w:t xml:space="preserve"> des </w:t>
      </w:r>
      <w:proofErr w:type="spellStart"/>
      <w:r>
        <w:t>herren</w:t>
      </w:r>
      <w:proofErr w:type="spellEnd"/>
      <w:r>
        <w:t xml:space="preserve"> todt </w:t>
      </w:r>
      <w:proofErr w:type="spellStart"/>
      <w:r>
        <w:t>verkhündigen</w:t>
      </w:r>
      <w:proofErr w:type="spellEnd"/>
      <w:r>
        <w:t xml:space="preserve">. Darwider aber </w:t>
      </w:r>
      <w:proofErr w:type="spellStart"/>
      <w:r>
        <w:t>leren</w:t>
      </w:r>
      <w:proofErr w:type="spellEnd"/>
      <w:r>
        <w:t xml:space="preserve"> </w:t>
      </w:r>
      <w:proofErr w:type="spellStart"/>
      <w:r>
        <w:t>sy</w:t>
      </w:r>
      <w:proofErr w:type="spellEnd"/>
      <w:r>
        <w:t xml:space="preserve"> also. </w:t>
      </w:r>
      <w:proofErr w:type="spellStart"/>
      <w:r>
        <w:t>Ir</w:t>
      </w:r>
      <w:proofErr w:type="spellEnd"/>
      <w:r>
        <w:t xml:space="preserve"> </w:t>
      </w:r>
      <w:proofErr w:type="spellStart"/>
      <w:r>
        <w:t>solt</w:t>
      </w:r>
      <w:proofErr w:type="spellEnd"/>
      <w:r>
        <w:t xml:space="preserve"> </w:t>
      </w:r>
      <w:proofErr w:type="spellStart"/>
      <w:r>
        <w:t>glawben</w:t>
      </w:r>
      <w:proofErr w:type="spellEnd"/>
      <w:r>
        <w:t xml:space="preserve"> / daß Christus </w:t>
      </w:r>
      <w:proofErr w:type="spellStart"/>
      <w:r>
        <w:t>imm</w:t>
      </w:r>
      <w:proofErr w:type="spellEnd"/>
      <w:r>
        <w:t xml:space="preserve"> </w:t>
      </w:r>
      <w:proofErr w:type="spellStart"/>
      <w:r>
        <w:t>sacrament</w:t>
      </w:r>
      <w:proofErr w:type="spellEnd"/>
      <w:r>
        <w:t xml:space="preserve"> ist. </w:t>
      </w:r>
      <w:proofErr w:type="spellStart"/>
      <w:r>
        <w:t>Ir</w:t>
      </w:r>
      <w:proofErr w:type="spellEnd"/>
      <w:r>
        <w:t xml:space="preserve"> </w:t>
      </w:r>
      <w:proofErr w:type="spellStart"/>
      <w:r>
        <w:t>solt</w:t>
      </w:r>
      <w:proofErr w:type="spellEnd"/>
      <w:r>
        <w:t xml:space="preserve"> </w:t>
      </w:r>
      <w:proofErr w:type="spellStart"/>
      <w:r>
        <w:t>glawben</w:t>
      </w:r>
      <w:proofErr w:type="spellEnd"/>
      <w:r>
        <w:t xml:space="preserve"> / daß euch das </w:t>
      </w:r>
      <w:proofErr w:type="spellStart"/>
      <w:r>
        <w:t>sacrament</w:t>
      </w:r>
      <w:proofErr w:type="spellEnd"/>
      <w:r>
        <w:t xml:space="preserve"> die </w:t>
      </w:r>
      <w:proofErr w:type="spellStart"/>
      <w:r>
        <w:t>sünd</w:t>
      </w:r>
      <w:proofErr w:type="spellEnd"/>
      <w:r>
        <w:t xml:space="preserve"> vergibt. </w:t>
      </w:r>
      <w:proofErr w:type="spellStart"/>
      <w:r>
        <w:t>Ir</w:t>
      </w:r>
      <w:proofErr w:type="spellEnd"/>
      <w:r>
        <w:t xml:space="preserve"> </w:t>
      </w:r>
      <w:proofErr w:type="spellStart"/>
      <w:r>
        <w:t>solt</w:t>
      </w:r>
      <w:proofErr w:type="spellEnd"/>
      <w:r>
        <w:t xml:space="preserve"> </w:t>
      </w:r>
      <w:proofErr w:type="spellStart"/>
      <w:r>
        <w:t>glawben</w:t>
      </w:r>
      <w:proofErr w:type="spellEnd"/>
      <w:r>
        <w:t xml:space="preserve"> / daß das </w:t>
      </w:r>
      <w:proofErr w:type="spellStart"/>
      <w:r>
        <w:t>sacrament</w:t>
      </w:r>
      <w:proofErr w:type="spellEnd"/>
      <w:r>
        <w:t xml:space="preserve"> </w:t>
      </w:r>
      <w:proofErr w:type="spellStart"/>
      <w:r>
        <w:t>ayn</w:t>
      </w:r>
      <w:proofErr w:type="spellEnd"/>
      <w:r>
        <w:t xml:space="preserve"> gewiß </w:t>
      </w:r>
      <w:proofErr w:type="spellStart"/>
      <w:r>
        <w:t>pfant</w:t>
      </w:r>
      <w:proofErr w:type="spellEnd"/>
      <w:r>
        <w:t xml:space="preserve"> ist / </w:t>
      </w:r>
      <w:proofErr w:type="spellStart"/>
      <w:r>
        <w:t>vergebung</w:t>
      </w:r>
      <w:proofErr w:type="spellEnd"/>
      <w:r>
        <w:t xml:space="preserve"> der </w:t>
      </w:r>
      <w:proofErr w:type="spellStart"/>
      <w:r>
        <w:t>sünden</w:t>
      </w:r>
      <w:proofErr w:type="spellEnd"/>
      <w:r>
        <w:t xml:space="preserve"> / und </w:t>
      </w:r>
      <w:proofErr w:type="spellStart"/>
      <w:r>
        <w:t>ewer</w:t>
      </w:r>
      <w:proofErr w:type="spellEnd"/>
      <w:r>
        <w:t xml:space="preserve"> </w:t>
      </w:r>
      <w:proofErr w:type="spellStart"/>
      <w:r>
        <w:t>heyligkait</w:t>
      </w:r>
      <w:proofErr w:type="spellEnd"/>
      <w:r>
        <w:t xml:space="preserve"> / und </w:t>
      </w:r>
      <w:proofErr w:type="spellStart"/>
      <w:r>
        <w:t>faren</w:t>
      </w:r>
      <w:proofErr w:type="spellEnd"/>
      <w:r>
        <w:t xml:space="preserve"> mit allen viere in den </w:t>
      </w:r>
      <w:proofErr w:type="spellStart"/>
      <w:r>
        <w:t>grewlichen</w:t>
      </w:r>
      <w:proofErr w:type="spellEnd"/>
      <w:r>
        <w:t xml:space="preserve"> </w:t>
      </w:r>
      <w:proofErr w:type="spellStart"/>
      <w:r>
        <w:t>widerspruch</w:t>
      </w:r>
      <w:proofErr w:type="spellEnd"/>
      <w:r>
        <w:t xml:space="preserve"> der </w:t>
      </w:r>
      <w:proofErr w:type="spellStart"/>
      <w:r>
        <w:t>gerechtigkayt</w:t>
      </w:r>
      <w:proofErr w:type="spellEnd"/>
      <w:r>
        <w:t xml:space="preserve"> / lieb / </w:t>
      </w:r>
      <w:proofErr w:type="spellStart"/>
      <w:r>
        <w:t>unschuldt</w:t>
      </w:r>
      <w:proofErr w:type="spellEnd"/>
      <w:r>
        <w:t xml:space="preserve"> / und </w:t>
      </w:r>
      <w:proofErr w:type="spellStart"/>
      <w:r>
        <w:t>weyßhait</w:t>
      </w:r>
      <w:proofErr w:type="spellEnd"/>
      <w:r>
        <w:t xml:space="preserve"> Christi / die er durch seinen todt </w:t>
      </w:r>
      <w:proofErr w:type="spellStart"/>
      <w:r>
        <w:t>beweyst</w:t>
      </w:r>
      <w:proofErr w:type="spellEnd"/>
      <w:r>
        <w:t xml:space="preserve"> </w:t>
      </w:r>
      <w:proofErr w:type="spellStart"/>
      <w:r>
        <w:t>hatt</w:t>
      </w:r>
      <w:proofErr w:type="spellEnd"/>
      <w:r>
        <w:t xml:space="preserve">. Paulus spricht. </w:t>
      </w:r>
      <w:proofErr w:type="spellStart"/>
      <w:r>
        <w:t>Ir</w:t>
      </w:r>
      <w:proofErr w:type="spellEnd"/>
      <w:r>
        <w:t xml:space="preserve"> </w:t>
      </w:r>
      <w:proofErr w:type="spellStart"/>
      <w:r>
        <w:t>solt</w:t>
      </w:r>
      <w:proofErr w:type="spellEnd"/>
      <w:r>
        <w:t xml:space="preserve"> von des </w:t>
      </w:r>
      <w:proofErr w:type="spellStart"/>
      <w:r>
        <w:t>herren</w:t>
      </w:r>
      <w:proofErr w:type="spellEnd"/>
      <w:r>
        <w:t xml:space="preserve"> todt reden. </w:t>
      </w:r>
      <w:proofErr w:type="spellStart"/>
      <w:r>
        <w:t>Sy</w:t>
      </w:r>
      <w:proofErr w:type="spellEnd"/>
      <w:r>
        <w:t xml:space="preserve"> aber sprechen. </w:t>
      </w:r>
      <w:proofErr w:type="spellStart"/>
      <w:r>
        <w:t>Ir</w:t>
      </w:r>
      <w:proofErr w:type="spellEnd"/>
      <w:r>
        <w:t xml:space="preserve"> </w:t>
      </w:r>
      <w:proofErr w:type="spellStart"/>
      <w:r>
        <w:t>solt</w:t>
      </w:r>
      <w:proofErr w:type="spellEnd"/>
      <w:r>
        <w:t xml:space="preserve"> von dem </w:t>
      </w:r>
      <w:proofErr w:type="spellStart"/>
      <w:r>
        <w:t>sacrament</w:t>
      </w:r>
      <w:proofErr w:type="spellEnd"/>
      <w:r>
        <w:t xml:space="preserve"> reden. </w:t>
      </w:r>
    </w:p>
    <w:p w14:paraId="5D4B39B1" w14:textId="77777777" w:rsidR="00660225" w:rsidRDefault="00660225" w:rsidP="00660225">
      <w:pPr>
        <w:pStyle w:val="StandardWeb"/>
      </w:pPr>
      <w:r>
        <w:t xml:space="preserve">Was das ist. Biß er </w:t>
      </w:r>
      <w:proofErr w:type="spellStart"/>
      <w:r>
        <w:t>kumpt</w:t>
      </w:r>
      <w:proofErr w:type="spellEnd"/>
      <w:r>
        <w:t xml:space="preserve"> / hab ich in meinem </w:t>
      </w:r>
      <w:proofErr w:type="spellStart"/>
      <w:r>
        <w:t>Dialogo</w:t>
      </w:r>
      <w:proofErr w:type="spellEnd"/>
      <w:r>
        <w:t xml:space="preserve"> </w:t>
      </w:r>
      <w:proofErr w:type="spellStart"/>
      <w:r>
        <w:t>geschriben</w:t>
      </w:r>
      <w:proofErr w:type="spellEnd"/>
      <w:r>
        <w:t xml:space="preserve">. </w:t>
      </w:r>
    </w:p>
    <w:p w14:paraId="29F11584" w14:textId="77777777" w:rsidR="00660225" w:rsidRDefault="00660225" w:rsidP="00660225">
      <w:pPr>
        <w:pStyle w:val="StandardWeb"/>
      </w:pPr>
      <w:proofErr w:type="spellStart"/>
      <w:r>
        <w:t>Volgt</w:t>
      </w:r>
      <w:proofErr w:type="spellEnd"/>
      <w:r>
        <w:t xml:space="preserve"> der Text. </w:t>
      </w:r>
    </w:p>
    <w:p w14:paraId="20D3371B" w14:textId="77777777" w:rsidR="00660225" w:rsidRDefault="00660225" w:rsidP="00660225">
      <w:pPr>
        <w:pStyle w:val="StandardWeb"/>
      </w:pPr>
      <w:r>
        <w:rPr>
          <w:rStyle w:val="Fett"/>
          <w:rFonts w:eastAsiaTheme="majorEastAsia"/>
        </w:rPr>
        <w:t xml:space="preserve">Welcher nun </w:t>
      </w:r>
      <w:proofErr w:type="spellStart"/>
      <w:r>
        <w:rPr>
          <w:rStyle w:val="Fett"/>
          <w:rFonts w:eastAsiaTheme="majorEastAsia"/>
        </w:rPr>
        <w:t>unwirdig</w:t>
      </w:r>
      <w:proofErr w:type="spellEnd"/>
      <w:r>
        <w:rPr>
          <w:rStyle w:val="Fett"/>
          <w:rFonts w:eastAsiaTheme="majorEastAsia"/>
        </w:rPr>
        <w:t xml:space="preserve"> von </w:t>
      </w:r>
      <w:proofErr w:type="spellStart"/>
      <w:r>
        <w:rPr>
          <w:rStyle w:val="Fett"/>
          <w:rFonts w:eastAsiaTheme="majorEastAsia"/>
        </w:rPr>
        <w:t>dysem</w:t>
      </w:r>
      <w:proofErr w:type="spellEnd"/>
      <w:r>
        <w:rPr>
          <w:rStyle w:val="Fett"/>
          <w:rFonts w:eastAsiaTheme="majorEastAsia"/>
        </w:rPr>
        <w:t xml:space="preserve"> </w:t>
      </w:r>
      <w:proofErr w:type="spellStart"/>
      <w:r>
        <w:rPr>
          <w:rStyle w:val="Fett"/>
          <w:rFonts w:eastAsiaTheme="majorEastAsia"/>
        </w:rPr>
        <w:t>prot</w:t>
      </w:r>
      <w:proofErr w:type="spellEnd"/>
      <w:r>
        <w:rPr>
          <w:rStyle w:val="Fett"/>
          <w:rFonts w:eastAsiaTheme="majorEastAsia"/>
        </w:rPr>
        <w:t xml:space="preserve"> isset / </w:t>
      </w:r>
      <w:proofErr w:type="spellStart"/>
      <w:r>
        <w:rPr>
          <w:rStyle w:val="Fett"/>
          <w:rFonts w:eastAsiaTheme="majorEastAsia"/>
        </w:rPr>
        <w:t>unn</w:t>
      </w:r>
      <w:proofErr w:type="spellEnd"/>
      <w:r>
        <w:rPr>
          <w:rStyle w:val="Fett"/>
          <w:rFonts w:eastAsiaTheme="majorEastAsia"/>
        </w:rPr>
        <w:t xml:space="preserve"> von dem Kelch des </w:t>
      </w:r>
      <w:proofErr w:type="spellStart"/>
      <w:r>
        <w:rPr>
          <w:rStyle w:val="Fett"/>
          <w:rFonts w:eastAsiaTheme="majorEastAsia"/>
        </w:rPr>
        <w:t>herren</w:t>
      </w:r>
      <w:proofErr w:type="spellEnd"/>
      <w:r>
        <w:rPr>
          <w:rStyle w:val="Fett"/>
          <w:rFonts w:eastAsiaTheme="majorEastAsia"/>
        </w:rPr>
        <w:t xml:space="preserve"> </w:t>
      </w:r>
      <w:proofErr w:type="spellStart"/>
      <w:r>
        <w:rPr>
          <w:rStyle w:val="Fett"/>
          <w:rFonts w:eastAsiaTheme="majorEastAsia"/>
        </w:rPr>
        <w:t>trinkcket</w:t>
      </w:r>
      <w:proofErr w:type="spellEnd"/>
      <w:r>
        <w:rPr>
          <w:rStyle w:val="Fett"/>
          <w:rFonts w:eastAsiaTheme="majorEastAsia"/>
        </w:rPr>
        <w:t xml:space="preserve"> / der ist schuldig an dem </w:t>
      </w:r>
      <w:proofErr w:type="spellStart"/>
      <w:r>
        <w:rPr>
          <w:rStyle w:val="Fett"/>
          <w:rFonts w:eastAsiaTheme="majorEastAsia"/>
        </w:rPr>
        <w:t>leyb</w:t>
      </w:r>
      <w:proofErr w:type="spellEnd"/>
      <w:r>
        <w:rPr>
          <w:rStyle w:val="Fett"/>
          <w:rFonts w:eastAsiaTheme="majorEastAsia"/>
        </w:rPr>
        <w:t xml:space="preserve"> </w:t>
      </w:r>
      <w:proofErr w:type="spellStart"/>
      <w:r>
        <w:rPr>
          <w:rStyle w:val="Fett"/>
          <w:rFonts w:eastAsiaTheme="majorEastAsia"/>
        </w:rPr>
        <w:t>unn</w:t>
      </w:r>
      <w:proofErr w:type="spellEnd"/>
      <w:r>
        <w:rPr>
          <w:rStyle w:val="Fett"/>
          <w:rFonts w:eastAsiaTheme="majorEastAsia"/>
        </w:rPr>
        <w:t xml:space="preserve"> </w:t>
      </w:r>
      <w:proofErr w:type="spellStart"/>
      <w:r>
        <w:rPr>
          <w:rStyle w:val="Fett"/>
          <w:rFonts w:eastAsiaTheme="majorEastAsia"/>
        </w:rPr>
        <w:t>plut</w:t>
      </w:r>
      <w:proofErr w:type="spellEnd"/>
      <w:r>
        <w:rPr>
          <w:rStyle w:val="Fett"/>
          <w:rFonts w:eastAsiaTheme="majorEastAsia"/>
        </w:rPr>
        <w:t xml:space="preserve"> des </w:t>
      </w:r>
      <w:proofErr w:type="spellStart"/>
      <w:r>
        <w:rPr>
          <w:rStyle w:val="Fett"/>
          <w:rFonts w:eastAsiaTheme="majorEastAsia"/>
        </w:rPr>
        <w:t>herren</w:t>
      </w:r>
      <w:proofErr w:type="spellEnd"/>
      <w:r>
        <w:rPr>
          <w:rStyle w:val="Fett"/>
          <w:rFonts w:eastAsiaTheme="majorEastAsia"/>
        </w:rPr>
        <w:t>.</w:t>
      </w:r>
      <w:r>
        <w:t xml:space="preserve"> </w:t>
      </w:r>
    </w:p>
    <w:p w14:paraId="61F5CB97" w14:textId="77777777" w:rsidR="00660225" w:rsidRDefault="00660225" w:rsidP="00660225">
      <w:pPr>
        <w:pStyle w:val="StandardWeb"/>
      </w:pPr>
      <w:r>
        <w:t xml:space="preserve">Die schuld hat Christus vermeldet / als er spricht. Der Son des </w:t>
      </w:r>
      <w:proofErr w:type="spellStart"/>
      <w:r>
        <w:t>menschen</w:t>
      </w:r>
      <w:proofErr w:type="spellEnd"/>
      <w:r>
        <w:t xml:space="preserve"> </w:t>
      </w:r>
      <w:proofErr w:type="spellStart"/>
      <w:r>
        <w:t>geet</w:t>
      </w:r>
      <w:proofErr w:type="spellEnd"/>
      <w:r>
        <w:t xml:space="preserve"> / als von </w:t>
      </w:r>
      <w:proofErr w:type="spellStart"/>
      <w:r>
        <w:t>jm</w:t>
      </w:r>
      <w:proofErr w:type="spellEnd"/>
      <w:r>
        <w:t xml:space="preserve"> </w:t>
      </w:r>
      <w:proofErr w:type="spellStart"/>
      <w:r>
        <w:t>geschriben</w:t>
      </w:r>
      <w:proofErr w:type="spellEnd"/>
      <w:r>
        <w:t xml:space="preserve"> ist / </w:t>
      </w:r>
      <w:proofErr w:type="spellStart"/>
      <w:r>
        <w:t>wee</w:t>
      </w:r>
      <w:proofErr w:type="spellEnd"/>
      <w:r>
        <w:t xml:space="preserve"> aber dem / durch welchen. Petrus spricht. </w:t>
      </w:r>
      <w:proofErr w:type="spellStart"/>
      <w:r>
        <w:t>Ir</w:t>
      </w:r>
      <w:proofErr w:type="spellEnd"/>
      <w:r>
        <w:t xml:space="preserve"> habt den </w:t>
      </w:r>
      <w:proofErr w:type="spellStart"/>
      <w:r>
        <w:t>herren</w:t>
      </w:r>
      <w:proofErr w:type="spellEnd"/>
      <w:r>
        <w:t xml:space="preserve"> des </w:t>
      </w:r>
      <w:proofErr w:type="spellStart"/>
      <w:r>
        <w:t>lebens</w:t>
      </w:r>
      <w:proofErr w:type="spellEnd"/>
      <w:r>
        <w:t xml:space="preserve"> </w:t>
      </w:r>
      <w:proofErr w:type="spellStart"/>
      <w:r>
        <w:t>ermoerdet</w:t>
      </w:r>
      <w:proofErr w:type="spellEnd"/>
      <w:r>
        <w:t xml:space="preserve"> / und </w:t>
      </w:r>
      <w:proofErr w:type="spellStart"/>
      <w:r>
        <w:t>ewern</w:t>
      </w:r>
      <w:proofErr w:type="spellEnd"/>
      <w:r>
        <w:t xml:space="preserve"> </w:t>
      </w:r>
      <w:proofErr w:type="spellStart"/>
      <w:r>
        <w:t>seligkmacher</w:t>
      </w:r>
      <w:proofErr w:type="spellEnd"/>
      <w:r>
        <w:t xml:space="preserve"> </w:t>
      </w:r>
      <w:proofErr w:type="spellStart"/>
      <w:r>
        <w:t>verlaugnet</w:t>
      </w:r>
      <w:proofErr w:type="spellEnd"/>
      <w:r>
        <w:t xml:space="preserve"> / und </w:t>
      </w:r>
      <w:proofErr w:type="spellStart"/>
      <w:r>
        <w:t>hyngeworffen</w:t>
      </w:r>
      <w:proofErr w:type="spellEnd"/>
      <w:r>
        <w:t xml:space="preserve">. Der </w:t>
      </w:r>
      <w:proofErr w:type="spellStart"/>
      <w:r>
        <w:t>unwirdigklich</w:t>
      </w:r>
      <w:proofErr w:type="spellEnd"/>
      <w:r>
        <w:t xml:space="preserve"> von des Herren </w:t>
      </w:r>
      <w:proofErr w:type="spellStart"/>
      <w:r>
        <w:t>Abentmal</w:t>
      </w:r>
      <w:proofErr w:type="spellEnd"/>
      <w:r>
        <w:t xml:space="preserve"> </w:t>
      </w:r>
      <w:proofErr w:type="spellStart"/>
      <w:r>
        <w:t>nympt</w:t>
      </w:r>
      <w:proofErr w:type="spellEnd"/>
      <w:r>
        <w:t xml:space="preserve"> / der ist schuldig / wie die </w:t>
      </w:r>
      <w:proofErr w:type="spellStart"/>
      <w:r>
        <w:t>moerder</w:t>
      </w:r>
      <w:proofErr w:type="spellEnd"/>
      <w:r>
        <w:t xml:space="preserve"> Christi / die Christum </w:t>
      </w:r>
      <w:proofErr w:type="spellStart"/>
      <w:r>
        <w:t>nit</w:t>
      </w:r>
      <w:proofErr w:type="spellEnd"/>
      <w:r>
        <w:t xml:space="preserve"> </w:t>
      </w:r>
      <w:proofErr w:type="spellStart"/>
      <w:r>
        <w:t>allayn</w:t>
      </w:r>
      <w:proofErr w:type="spellEnd"/>
      <w:r>
        <w:t xml:space="preserve"> versprachen / </w:t>
      </w:r>
      <w:proofErr w:type="spellStart"/>
      <w:r>
        <w:t>sonder</w:t>
      </w:r>
      <w:proofErr w:type="spellEnd"/>
      <w:r>
        <w:t xml:space="preserve"> darzu </w:t>
      </w:r>
      <w:proofErr w:type="spellStart"/>
      <w:r>
        <w:t>erwuergten</w:t>
      </w:r>
      <w:proofErr w:type="spellEnd"/>
      <w:r>
        <w:t xml:space="preserve">. </w:t>
      </w:r>
    </w:p>
    <w:p w14:paraId="2D905652" w14:textId="77777777" w:rsidR="00660225" w:rsidRDefault="00660225" w:rsidP="00660225">
      <w:pPr>
        <w:pStyle w:val="StandardWeb"/>
      </w:pPr>
      <w:r>
        <w:t xml:space="preserve">Was die </w:t>
      </w:r>
      <w:proofErr w:type="spellStart"/>
      <w:r>
        <w:t>unwirdigkayt</w:t>
      </w:r>
      <w:proofErr w:type="spellEnd"/>
      <w:r>
        <w:t xml:space="preserve"> sey / und </w:t>
      </w:r>
      <w:proofErr w:type="spellStart"/>
      <w:r>
        <w:t>warinnen</w:t>
      </w:r>
      <w:proofErr w:type="spellEnd"/>
      <w:r>
        <w:t xml:space="preserve"> </w:t>
      </w:r>
      <w:proofErr w:type="spellStart"/>
      <w:r>
        <w:t>sy</w:t>
      </w:r>
      <w:proofErr w:type="spellEnd"/>
      <w:r>
        <w:t xml:space="preserve"> </w:t>
      </w:r>
      <w:proofErr w:type="spellStart"/>
      <w:r>
        <w:t>stee</w:t>
      </w:r>
      <w:proofErr w:type="spellEnd"/>
      <w:r>
        <w:t xml:space="preserve"> / will ich durch den </w:t>
      </w:r>
      <w:proofErr w:type="spellStart"/>
      <w:r>
        <w:t>volgenden</w:t>
      </w:r>
      <w:proofErr w:type="spellEnd"/>
      <w:r>
        <w:t xml:space="preserve"> Text </w:t>
      </w:r>
      <w:proofErr w:type="spellStart"/>
      <w:r>
        <w:t>außfalten</w:t>
      </w:r>
      <w:proofErr w:type="spellEnd"/>
      <w:r>
        <w:t xml:space="preserve"> / der also </w:t>
      </w:r>
      <w:proofErr w:type="spellStart"/>
      <w:r>
        <w:t>lauttet</w:t>
      </w:r>
      <w:proofErr w:type="spellEnd"/>
      <w:r>
        <w:t xml:space="preserve">. </w:t>
      </w:r>
    </w:p>
    <w:p w14:paraId="154C41F0" w14:textId="77777777" w:rsidR="00660225" w:rsidRDefault="00660225" w:rsidP="00660225">
      <w:pPr>
        <w:pStyle w:val="StandardWeb"/>
      </w:pPr>
      <w:r>
        <w:t xml:space="preserve">Welcher </w:t>
      </w:r>
      <w:proofErr w:type="spellStart"/>
      <w:r>
        <w:t>unwirdig</w:t>
      </w:r>
      <w:proofErr w:type="spellEnd"/>
      <w:r>
        <w:t xml:space="preserve"> isset und </w:t>
      </w:r>
      <w:proofErr w:type="spellStart"/>
      <w:r>
        <w:t>trincket</w:t>
      </w:r>
      <w:proofErr w:type="spellEnd"/>
      <w:r>
        <w:t xml:space="preserve"> / der isset und </w:t>
      </w:r>
      <w:proofErr w:type="spellStart"/>
      <w:r>
        <w:t>trincket</w:t>
      </w:r>
      <w:proofErr w:type="spellEnd"/>
      <w:r>
        <w:t xml:space="preserve"> </w:t>
      </w:r>
      <w:proofErr w:type="spellStart"/>
      <w:r>
        <w:t>jm</w:t>
      </w:r>
      <w:proofErr w:type="spellEnd"/>
      <w:r>
        <w:t xml:space="preserve"> selber das </w:t>
      </w:r>
      <w:proofErr w:type="spellStart"/>
      <w:r>
        <w:t>gericht</w:t>
      </w:r>
      <w:proofErr w:type="spellEnd"/>
      <w:r>
        <w:t xml:space="preserve">. </w:t>
      </w:r>
      <w:proofErr w:type="spellStart"/>
      <w:r>
        <w:t>Warumb</w:t>
      </w:r>
      <w:proofErr w:type="spellEnd"/>
      <w:r>
        <w:t xml:space="preserve">? </w:t>
      </w:r>
      <w:proofErr w:type="spellStart"/>
      <w:r>
        <w:t>Darumb</w:t>
      </w:r>
      <w:proofErr w:type="spellEnd"/>
      <w:r>
        <w:t xml:space="preserve"> / daß er </w:t>
      </w:r>
      <w:proofErr w:type="spellStart"/>
      <w:r>
        <w:t>nit</w:t>
      </w:r>
      <w:proofErr w:type="spellEnd"/>
      <w:r>
        <w:t xml:space="preserve"> </w:t>
      </w:r>
      <w:proofErr w:type="spellStart"/>
      <w:r>
        <w:t>undterscheydet</w:t>
      </w:r>
      <w:proofErr w:type="spellEnd"/>
      <w:r>
        <w:t xml:space="preserve"> den </w:t>
      </w:r>
      <w:proofErr w:type="spellStart"/>
      <w:r>
        <w:t>leyp</w:t>
      </w:r>
      <w:proofErr w:type="spellEnd"/>
      <w:r>
        <w:t xml:space="preserve"> des </w:t>
      </w:r>
      <w:proofErr w:type="spellStart"/>
      <w:r>
        <w:t>herren</w:t>
      </w:r>
      <w:proofErr w:type="spellEnd"/>
      <w:r>
        <w:t xml:space="preserve">. Da </w:t>
      </w:r>
      <w:proofErr w:type="spellStart"/>
      <w:r>
        <w:t>hastu</w:t>
      </w:r>
      <w:proofErr w:type="spellEnd"/>
      <w:r>
        <w:t xml:space="preserve"> die </w:t>
      </w:r>
      <w:proofErr w:type="spellStart"/>
      <w:r>
        <w:t>ursach</w:t>
      </w:r>
      <w:proofErr w:type="spellEnd"/>
      <w:r>
        <w:t xml:space="preserve"> der </w:t>
      </w:r>
      <w:proofErr w:type="spellStart"/>
      <w:r>
        <w:t>unwirdigkait</w:t>
      </w:r>
      <w:proofErr w:type="spellEnd"/>
      <w:r>
        <w:t xml:space="preserve"> / nemlich / daß der </w:t>
      </w:r>
      <w:proofErr w:type="spellStart"/>
      <w:r>
        <w:t>unwirdigklich</w:t>
      </w:r>
      <w:proofErr w:type="spellEnd"/>
      <w:r>
        <w:t xml:space="preserve"> </w:t>
      </w:r>
      <w:proofErr w:type="spellStart"/>
      <w:r>
        <w:t>ysset</w:t>
      </w:r>
      <w:proofErr w:type="spellEnd"/>
      <w:r>
        <w:t xml:space="preserve"> </w:t>
      </w:r>
      <w:proofErr w:type="spellStart"/>
      <w:r>
        <w:t>unn</w:t>
      </w:r>
      <w:proofErr w:type="spellEnd"/>
      <w:r>
        <w:t xml:space="preserve"> </w:t>
      </w:r>
      <w:proofErr w:type="spellStart"/>
      <w:r>
        <w:t>trincket</w:t>
      </w:r>
      <w:proofErr w:type="spellEnd"/>
      <w:r>
        <w:t xml:space="preserve"> / der da </w:t>
      </w:r>
      <w:proofErr w:type="spellStart"/>
      <w:r>
        <w:t>nit</w:t>
      </w:r>
      <w:proofErr w:type="spellEnd"/>
      <w:r>
        <w:t xml:space="preserve"> des </w:t>
      </w:r>
      <w:proofErr w:type="spellStart"/>
      <w:r>
        <w:t>herren</w:t>
      </w:r>
      <w:proofErr w:type="spellEnd"/>
      <w:r>
        <w:t xml:space="preserve"> </w:t>
      </w:r>
      <w:proofErr w:type="spellStart"/>
      <w:r>
        <w:t>leyb</w:t>
      </w:r>
      <w:proofErr w:type="spellEnd"/>
      <w:r>
        <w:t xml:space="preserve"> </w:t>
      </w:r>
      <w:proofErr w:type="spellStart"/>
      <w:r>
        <w:t>wwol</w:t>
      </w:r>
      <w:proofErr w:type="spellEnd"/>
      <w:r>
        <w:t xml:space="preserve"> </w:t>
      </w:r>
      <w:proofErr w:type="spellStart"/>
      <w:r>
        <w:t>undterscheydet</w:t>
      </w:r>
      <w:proofErr w:type="spellEnd"/>
      <w:r>
        <w:t xml:space="preserve">. </w:t>
      </w:r>
      <w:proofErr w:type="spellStart"/>
      <w:r>
        <w:t>Zayge</w:t>
      </w:r>
      <w:proofErr w:type="spellEnd"/>
      <w:r>
        <w:t xml:space="preserve"> mir </w:t>
      </w:r>
      <w:proofErr w:type="spellStart"/>
      <w:r>
        <w:t>ayn</w:t>
      </w:r>
      <w:proofErr w:type="spellEnd"/>
      <w:r>
        <w:t xml:space="preserve"> </w:t>
      </w:r>
      <w:proofErr w:type="spellStart"/>
      <w:r>
        <w:t>wortlein</w:t>
      </w:r>
      <w:proofErr w:type="spellEnd"/>
      <w:r>
        <w:t xml:space="preserve"> </w:t>
      </w:r>
      <w:proofErr w:type="spellStart"/>
      <w:r>
        <w:t>auß</w:t>
      </w:r>
      <w:proofErr w:type="spellEnd"/>
      <w:r>
        <w:t xml:space="preserve"> Paulo / daß er spreche. Der isset des </w:t>
      </w:r>
      <w:proofErr w:type="spellStart"/>
      <w:r>
        <w:t>herren</w:t>
      </w:r>
      <w:proofErr w:type="spellEnd"/>
      <w:r>
        <w:t xml:space="preserve"> </w:t>
      </w:r>
      <w:proofErr w:type="spellStart"/>
      <w:r>
        <w:t>prot</w:t>
      </w:r>
      <w:proofErr w:type="spellEnd"/>
      <w:r>
        <w:t xml:space="preserve"> </w:t>
      </w:r>
      <w:proofErr w:type="spellStart"/>
      <w:r>
        <w:t>unwirdigklich</w:t>
      </w:r>
      <w:proofErr w:type="spellEnd"/>
      <w:r>
        <w:t xml:space="preserve"> / der das Sacrament </w:t>
      </w:r>
      <w:proofErr w:type="spellStart"/>
      <w:r>
        <w:t>nit</w:t>
      </w:r>
      <w:proofErr w:type="spellEnd"/>
      <w:r>
        <w:t xml:space="preserve"> </w:t>
      </w:r>
      <w:proofErr w:type="spellStart"/>
      <w:r>
        <w:t>undterscheydet</w:t>
      </w:r>
      <w:proofErr w:type="spellEnd"/>
      <w:r>
        <w:t xml:space="preserve">. Des </w:t>
      </w:r>
      <w:proofErr w:type="spellStart"/>
      <w:r>
        <w:t>herren</w:t>
      </w:r>
      <w:proofErr w:type="spellEnd"/>
      <w:r>
        <w:t xml:space="preserve"> </w:t>
      </w:r>
      <w:proofErr w:type="spellStart"/>
      <w:r>
        <w:t>leyp</w:t>
      </w:r>
      <w:proofErr w:type="spellEnd"/>
      <w:r>
        <w:t xml:space="preserve"> </w:t>
      </w:r>
      <w:proofErr w:type="spellStart"/>
      <w:r>
        <w:t>muessen</w:t>
      </w:r>
      <w:proofErr w:type="spellEnd"/>
      <w:r>
        <w:t xml:space="preserve"> wir </w:t>
      </w:r>
      <w:proofErr w:type="spellStart"/>
      <w:r>
        <w:t>undterschaiden</w:t>
      </w:r>
      <w:proofErr w:type="spellEnd"/>
      <w:r>
        <w:t xml:space="preserve"> / das </w:t>
      </w:r>
      <w:proofErr w:type="spellStart"/>
      <w:r>
        <w:t>wayß</w:t>
      </w:r>
      <w:proofErr w:type="spellEnd"/>
      <w:r>
        <w:t xml:space="preserve"> ich / das ist auch war / daß ich bey des </w:t>
      </w:r>
      <w:proofErr w:type="spellStart"/>
      <w:r>
        <w:t>herren</w:t>
      </w:r>
      <w:proofErr w:type="spellEnd"/>
      <w:r>
        <w:t xml:space="preserve"> tisch mit </w:t>
      </w:r>
      <w:proofErr w:type="spellStart"/>
      <w:r>
        <w:t>gebuerlichen</w:t>
      </w:r>
      <w:proofErr w:type="spellEnd"/>
      <w:r>
        <w:t xml:space="preserve"> </w:t>
      </w:r>
      <w:proofErr w:type="spellStart"/>
      <w:r>
        <w:t>sitten</w:t>
      </w:r>
      <w:proofErr w:type="spellEnd"/>
      <w:r>
        <w:t xml:space="preserve"> sitzen / und sein </w:t>
      </w:r>
      <w:proofErr w:type="spellStart"/>
      <w:r>
        <w:t>prot</w:t>
      </w:r>
      <w:proofErr w:type="spellEnd"/>
      <w:r>
        <w:t xml:space="preserve"> und </w:t>
      </w:r>
      <w:proofErr w:type="spellStart"/>
      <w:r>
        <w:t>tranck</w:t>
      </w:r>
      <w:proofErr w:type="spellEnd"/>
      <w:r>
        <w:t xml:space="preserve"> in der </w:t>
      </w:r>
      <w:proofErr w:type="spellStart"/>
      <w:r>
        <w:t>maynung</w:t>
      </w:r>
      <w:proofErr w:type="spellEnd"/>
      <w:r>
        <w:t xml:space="preserve"> </w:t>
      </w:r>
      <w:proofErr w:type="spellStart"/>
      <w:r>
        <w:t>nemen</w:t>
      </w:r>
      <w:proofErr w:type="spellEnd"/>
      <w:r>
        <w:t xml:space="preserve"> soll / in welcher er mirs </w:t>
      </w:r>
      <w:proofErr w:type="spellStart"/>
      <w:r>
        <w:t>fürlegt</w:t>
      </w:r>
      <w:proofErr w:type="spellEnd"/>
      <w:r>
        <w:t xml:space="preserve">. Daß ich aber sein </w:t>
      </w:r>
      <w:proofErr w:type="spellStart"/>
      <w:r>
        <w:t>prot</w:t>
      </w:r>
      <w:proofErr w:type="spellEnd"/>
      <w:r>
        <w:t xml:space="preserve"> und </w:t>
      </w:r>
      <w:proofErr w:type="spellStart"/>
      <w:r>
        <w:t>weyn</w:t>
      </w:r>
      <w:proofErr w:type="spellEnd"/>
      <w:r>
        <w:t xml:space="preserve"> halten soll / als </w:t>
      </w:r>
      <w:proofErr w:type="spellStart"/>
      <w:r>
        <w:t>jnen</w:t>
      </w:r>
      <w:proofErr w:type="spellEnd"/>
      <w:r>
        <w:t xml:space="preserve"> selber / ist mir nicht </w:t>
      </w:r>
      <w:proofErr w:type="spellStart"/>
      <w:r>
        <w:t>befolhen</w:t>
      </w:r>
      <w:proofErr w:type="spellEnd"/>
      <w:r>
        <w:t xml:space="preserve">. Der </w:t>
      </w:r>
      <w:proofErr w:type="spellStart"/>
      <w:r>
        <w:t>herr</w:t>
      </w:r>
      <w:proofErr w:type="spellEnd"/>
      <w:r>
        <w:t xml:space="preserve"> kann mir leben / </w:t>
      </w:r>
      <w:proofErr w:type="spellStart"/>
      <w:r>
        <w:t>seligkeyt</w:t>
      </w:r>
      <w:proofErr w:type="spellEnd"/>
      <w:r>
        <w:t xml:space="preserve"> / </w:t>
      </w:r>
      <w:proofErr w:type="spellStart"/>
      <w:r>
        <w:t>erlosung</w:t>
      </w:r>
      <w:proofErr w:type="spellEnd"/>
      <w:r>
        <w:t xml:space="preserve"> / </w:t>
      </w:r>
      <w:proofErr w:type="spellStart"/>
      <w:r>
        <w:t>gerechtigkait</w:t>
      </w:r>
      <w:proofErr w:type="spellEnd"/>
      <w:r>
        <w:t xml:space="preserve"> / und der </w:t>
      </w:r>
      <w:proofErr w:type="spellStart"/>
      <w:r>
        <w:t>gleychen</w:t>
      </w:r>
      <w:proofErr w:type="spellEnd"/>
      <w:r>
        <w:t xml:space="preserve"> </w:t>
      </w:r>
      <w:proofErr w:type="spellStart"/>
      <w:r>
        <w:t>guetter</w:t>
      </w:r>
      <w:proofErr w:type="spellEnd"/>
      <w:r>
        <w:t xml:space="preserve"> </w:t>
      </w:r>
      <w:proofErr w:type="spellStart"/>
      <w:r>
        <w:t>unnd</w:t>
      </w:r>
      <w:proofErr w:type="spellEnd"/>
      <w:r>
        <w:t xml:space="preserve"> </w:t>
      </w:r>
      <w:proofErr w:type="spellStart"/>
      <w:r>
        <w:t>schaetze</w:t>
      </w:r>
      <w:proofErr w:type="spellEnd"/>
      <w:r>
        <w:t xml:space="preserve"> geben / </w:t>
      </w:r>
      <w:proofErr w:type="spellStart"/>
      <w:r>
        <w:t>dern</w:t>
      </w:r>
      <w:proofErr w:type="spellEnd"/>
      <w:r>
        <w:t xml:space="preserve"> mir das </w:t>
      </w:r>
      <w:proofErr w:type="spellStart"/>
      <w:r>
        <w:t>prot</w:t>
      </w:r>
      <w:proofErr w:type="spellEnd"/>
      <w:r>
        <w:t xml:space="preserve"> oder </w:t>
      </w:r>
      <w:proofErr w:type="spellStart"/>
      <w:r>
        <w:t>trinckgeschirr</w:t>
      </w:r>
      <w:proofErr w:type="spellEnd"/>
      <w:r>
        <w:t xml:space="preserve"> </w:t>
      </w:r>
      <w:proofErr w:type="spellStart"/>
      <w:r>
        <w:t>keynes</w:t>
      </w:r>
      <w:proofErr w:type="spellEnd"/>
      <w:r>
        <w:t xml:space="preserve"> geben </w:t>
      </w:r>
      <w:proofErr w:type="spellStart"/>
      <w:r>
        <w:t>kan</w:t>
      </w:r>
      <w:proofErr w:type="spellEnd"/>
      <w:r>
        <w:t xml:space="preserve">. </w:t>
      </w:r>
      <w:proofErr w:type="spellStart"/>
      <w:r>
        <w:t>Darumb</w:t>
      </w:r>
      <w:proofErr w:type="spellEnd"/>
      <w:r>
        <w:t xml:space="preserve"> muß ich </w:t>
      </w:r>
      <w:proofErr w:type="spellStart"/>
      <w:r>
        <w:t>nit</w:t>
      </w:r>
      <w:proofErr w:type="spellEnd"/>
      <w:r>
        <w:t xml:space="preserve"> </w:t>
      </w:r>
      <w:proofErr w:type="spellStart"/>
      <w:r>
        <w:t>auff</w:t>
      </w:r>
      <w:proofErr w:type="spellEnd"/>
      <w:r>
        <w:t xml:space="preserve"> sein </w:t>
      </w:r>
      <w:proofErr w:type="spellStart"/>
      <w:r>
        <w:t>prot</w:t>
      </w:r>
      <w:proofErr w:type="spellEnd"/>
      <w:r>
        <w:t xml:space="preserve"> oder </w:t>
      </w:r>
      <w:proofErr w:type="spellStart"/>
      <w:r>
        <w:t>trincken</w:t>
      </w:r>
      <w:proofErr w:type="spellEnd"/>
      <w:r>
        <w:t xml:space="preserve"> sehen / </w:t>
      </w:r>
      <w:proofErr w:type="spellStart"/>
      <w:r>
        <w:t>sonder</w:t>
      </w:r>
      <w:proofErr w:type="spellEnd"/>
      <w:r>
        <w:t xml:space="preserve"> </w:t>
      </w:r>
      <w:proofErr w:type="spellStart"/>
      <w:r>
        <w:t>auff</w:t>
      </w:r>
      <w:proofErr w:type="spellEnd"/>
      <w:r>
        <w:t xml:space="preserve"> </w:t>
      </w:r>
      <w:proofErr w:type="spellStart"/>
      <w:r>
        <w:t>jn</w:t>
      </w:r>
      <w:proofErr w:type="spellEnd"/>
      <w:r>
        <w:t xml:space="preserve">. </w:t>
      </w:r>
    </w:p>
    <w:p w14:paraId="298A45DE" w14:textId="77777777" w:rsidR="00660225" w:rsidRDefault="00660225" w:rsidP="00660225">
      <w:pPr>
        <w:pStyle w:val="StandardWeb"/>
      </w:pPr>
      <w:r>
        <w:t xml:space="preserve">Setzet ich </w:t>
      </w:r>
      <w:proofErr w:type="spellStart"/>
      <w:r>
        <w:t>hertz</w:t>
      </w:r>
      <w:proofErr w:type="spellEnd"/>
      <w:r>
        <w:t xml:space="preserve"> / </w:t>
      </w:r>
      <w:proofErr w:type="spellStart"/>
      <w:r>
        <w:t>mut</w:t>
      </w:r>
      <w:proofErr w:type="spellEnd"/>
      <w:r>
        <w:t xml:space="preserve"> / </w:t>
      </w:r>
      <w:proofErr w:type="spellStart"/>
      <w:r>
        <w:t>synn</w:t>
      </w:r>
      <w:proofErr w:type="spellEnd"/>
      <w:r>
        <w:t xml:space="preserve"> / </w:t>
      </w:r>
      <w:proofErr w:type="spellStart"/>
      <w:r>
        <w:t>dancken</w:t>
      </w:r>
      <w:proofErr w:type="spellEnd"/>
      <w:r>
        <w:t xml:space="preserve"> </w:t>
      </w:r>
      <w:proofErr w:type="spellStart"/>
      <w:r>
        <w:t>auff</w:t>
      </w:r>
      <w:proofErr w:type="spellEnd"/>
      <w:r>
        <w:t xml:space="preserve"> den </w:t>
      </w:r>
      <w:proofErr w:type="spellStart"/>
      <w:r>
        <w:t>herren</w:t>
      </w:r>
      <w:proofErr w:type="spellEnd"/>
      <w:r>
        <w:t xml:space="preserve"> / </w:t>
      </w:r>
      <w:proofErr w:type="spellStart"/>
      <w:r>
        <w:t>unn</w:t>
      </w:r>
      <w:proofErr w:type="spellEnd"/>
      <w:r>
        <w:t xml:space="preserve"> </w:t>
      </w:r>
      <w:proofErr w:type="spellStart"/>
      <w:r>
        <w:t>wurd</w:t>
      </w:r>
      <w:proofErr w:type="spellEnd"/>
      <w:r>
        <w:t xml:space="preserve"> </w:t>
      </w:r>
      <w:proofErr w:type="spellStart"/>
      <w:r>
        <w:t>mti</w:t>
      </w:r>
      <w:proofErr w:type="spellEnd"/>
      <w:r>
        <w:t xml:space="preserve"> </w:t>
      </w:r>
      <w:proofErr w:type="spellStart"/>
      <w:r>
        <w:t>wonnen</w:t>
      </w:r>
      <w:proofErr w:type="spellEnd"/>
      <w:r>
        <w:t xml:space="preserve"> in </w:t>
      </w:r>
      <w:proofErr w:type="spellStart"/>
      <w:r>
        <w:t>jn</w:t>
      </w:r>
      <w:proofErr w:type="spellEnd"/>
      <w:r>
        <w:t xml:space="preserve"> </w:t>
      </w:r>
      <w:proofErr w:type="spellStart"/>
      <w:r>
        <w:t>entzucket</w:t>
      </w:r>
      <w:proofErr w:type="spellEnd"/>
      <w:r>
        <w:t xml:space="preserve"> / es wird mir gar </w:t>
      </w:r>
      <w:proofErr w:type="spellStart"/>
      <w:r>
        <w:t>nit</w:t>
      </w:r>
      <w:proofErr w:type="spellEnd"/>
      <w:r>
        <w:t xml:space="preserve"> schaden / ob ich etwas des </w:t>
      </w:r>
      <w:proofErr w:type="spellStart"/>
      <w:r>
        <w:t>sacraments</w:t>
      </w:r>
      <w:proofErr w:type="spellEnd"/>
      <w:r>
        <w:t xml:space="preserve"> </w:t>
      </w:r>
      <w:proofErr w:type="spellStart"/>
      <w:r>
        <w:t>verreret</w:t>
      </w:r>
      <w:proofErr w:type="spellEnd"/>
      <w:r>
        <w:t xml:space="preserve"> oder </w:t>
      </w:r>
      <w:proofErr w:type="spellStart"/>
      <w:r>
        <w:t>verschuettet</w:t>
      </w:r>
      <w:proofErr w:type="spellEnd"/>
      <w:r>
        <w:t xml:space="preserve">. An seinem </w:t>
      </w:r>
      <w:proofErr w:type="spellStart"/>
      <w:r>
        <w:t>erkantnuß</w:t>
      </w:r>
      <w:proofErr w:type="spellEnd"/>
      <w:r>
        <w:t xml:space="preserve"> / und nicht an seinem </w:t>
      </w:r>
      <w:proofErr w:type="spellStart"/>
      <w:r>
        <w:t>Abentessen</w:t>
      </w:r>
      <w:proofErr w:type="spellEnd"/>
      <w:r>
        <w:t xml:space="preserve"> </w:t>
      </w:r>
      <w:proofErr w:type="spellStart"/>
      <w:r>
        <w:t>lygt</w:t>
      </w:r>
      <w:proofErr w:type="spellEnd"/>
      <w:r>
        <w:t xml:space="preserve"> die </w:t>
      </w:r>
      <w:proofErr w:type="spellStart"/>
      <w:r>
        <w:t>wirdigkeit</w:t>
      </w:r>
      <w:proofErr w:type="spellEnd"/>
      <w:r>
        <w:t xml:space="preserve"> </w:t>
      </w:r>
      <w:proofErr w:type="spellStart"/>
      <w:r>
        <w:t>Unwirdigkeyt</w:t>
      </w:r>
      <w:proofErr w:type="spellEnd"/>
      <w:r>
        <w:t xml:space="preserve"> und </w:t>
      </w:r>
      <w:proofErr w:type="spellStart"/>
      <w:r>
        <w:t>schuldt</w:t>
      </w:r>
      <w:proofErr w:type="spellEnd"/>
      <w:r>
        <w:t xml:space="preserve"> des </w:t>
      </w:r>
      <w:proofErr w:type="spellStart"/>
      <w:r>
        <w:t>todts</w:t>
      </w:r>
      <w:proofErr w:type="spellEnd"/>
      <w:r>
        <w:t xml:space="preserve"> etc. </w:t>
      </w:r>
      <w:proofErr w:type="spellStart"/>
      <w:r>
        <w:t>steent</w:t>
      </w:r>
      <w:proofErr w:type="spellEnd"/>
      <w:r>
        <w:t xml:space="preserve"> </w:t>
      </w:r>
      <w:proofErr w:type="spellStart"/>
      <w:r>
        <w:t>auff</w:t>
      </w:r>
      <w:proofErr w:type="spellEnd"/>
      <w:r>
        <w:t xml:space="preserve"> dem </w:t>
      </w:r>
      <w:proofErr w:type="spellStart"/>
      <w:r>
        <w:t>unverstandt</w:t>
      </w:r>
      <w:proofErr w:type="spellEnd"/>
      <w:r>
        <w:t xml:space="preserve"> des </w:t>
      </w:r>
      <w:proofErr w:type="spellStart"/>
      <w:r>
        <w:t>leybs</w:t>
      </w:r>
      <w:proofErr w:type="spellEnd"/>
      <w:r>
        <w:t xml:space="preserve"> und </w:t>
      </w:r>
      <w:proofErr w:type="spellStart"/>
      <w:r>
        <w:t>pluets</w:t>
      </w:r>
      <w:proofErr w:type="spellEnd"/>
      <w:r>
        <w:t xml:space="preserve"> Christi / oder </w:t>
      </w:r>
      <w:proofErr w:type="spellStart"/>
      <w:r>
        <w:t>auff</w:t>
      </w:r>
      <w:proofErr w:type="spellEnd"/>
      <w:r>
        <w:t xml:space="preserve"> der </w:t>
      </w:r>
      <w:proofErr w:type="spellStart"/>
      <w:r>
        <w:t>unachtsamkait</w:t>
      </w:r>
      <w:proofErr w:type="spellEnd"/>
      <w:r>
        <w:t xml:space="preserve"> / die nicht </w:t>
      </w:r>
      <w:proofErr w:type="spellStart"/>
      <w:r>
        <w:t>undterscheydet</w:t>
      </w:r>
      <w:proofErr w:type="spellEnd"/>
      <w:r>
        <w:t xml:space="preserve"> / das </w:t>
      </w:r>
      <w:proofErr w:type="spellStart"/>
      <w:r>
        <w:t>sy</w:t>
      </w:r>
      <w:proofErr w:type="spellEnd"/>
      <w:r>
        <w:t xml:space="preserve"> </w:t>
      </w:r>
      <w:proofErr w:type="spellStart"/>
      <w:r>
        <w:t>undterschayden</w:t>
      </w:r>
      <w:proofErr w:type="spellEnd"/>
      <w:r>
        <w:t xml:space="preserve"> </w:t>
      </w:r>
      <w:proofErr w:type="spellStart"/>
      <w:r>
        <w:t>solt</w:t>
      </w:r>
      <w:proofErr w:type="spellEnd"/>
      <w:r>
        <w:t xml:space="preserve">. </w:t>
      </w:r>
    </w:p>
    <w:p w14:paraId="38A71989" w14:textId="77777777" w:rsidR="00660225" w:rsidRDefault="00660225" w:rsidP="00660225">
      <w:pPr>
        <w:pStyle w:val="StandardWeb"/>
      </w:pPr>
      <w:proofErr w:type="spellStart"/>
      <w:r>
        <w:t>Dyse</w:t>
      </w:r>
      <w:proofErr w:type="spellEnd"/>
      <w:r>
        <w:t xml:space="preserve"> </w:t>
      </w:r>
      <w:proofErr w:type="spellStart"/>
      <w:r>
        <w:t>woertlein</w:t>
      </w:r>
      <w:proofErr w:type="spellEnd"/>
      <w:r>
        <w:t xml:space="preserve"> / </w:t>
      </w:r>
      <w:proofErr w:type="spellStart"/>
      <w:r>
        <w:t>nicth</w:t>
      </w:r>
      <w:proofErr w:type="spellEnd"/>
      <w:r>
        <w:t xml:space="preserve"> </w:t>
      </w:r>
      <w:proofErr w:type="spellStart"/>
      <w:r>
        <w:t>unterschayden</w:t>
      </w:r>
      <w:proofErr w:type="spellEnd"/>
      <w:r>
        <w:t xml:space="preserve"> / </w:t>
      </w:r>
      <w:proofErr w:type="spellStart"/>
      <w:r>
        <w:t>mogen</w:t>
      </w:r>
      <w:proofErr w:type="spellEnd"/>
      <w:r>
        <w:t xml:space="preserve"> auch also </w:t>
      </w:r>
      <w:proofErr w:type="spellStart"/>
      <w:r>
        <w:t>außgeredt</w:t>
      </w:r>
      <w:proofErr w:type="spellEnd"/>
      <w:r>
        <w:t xml:space="preserve"> werden / nicht </w:t>
      </w:r>
      <w:proofErr w:type="spellStart"/>
      <w:r>
        <w:t>wol</w:t>
      </w:r>
      <w:proofErr w:type="spellEnd"/>
      <w:r>
        <w:t xml:space="preserve"> richten / oder / </w:t>
      </w:r>
      <w:proofErr w:type="spellStart"/>
      <w:r>
        <w:t>nit</w:t>
      </w:r>
      <w:proofErr w:type="spellEnd"/>
      <w:r>
        <w:t xml:space="preserve"> eben erkennen. Denn Paulus gründet seine </w:t>
      </w:r>
      <w:proofErr w:type="spellStart"/>
      <w:r>
        <w:t>gantze</w:t>
      </w:r>
      <w:proofErr w:type="spellEnd"/>
      <w:r>
        <w:t xml:space="preserve"> </w:t>
      </w:r>
      <w:proofErr w:type="spellStart"/>
      <w:r>
        <w:t>lere</w:t>
      </w:r>
      <w:proofErr w:type="spellEnd"/>
      <w:r>
        <w:t xml:space="preserve"> / </w:t>
      </w:r>
      <w:proofErr w:type="spellStart"/>
      <w:r>
        <w:t>auff</w:t>
      </w:r>
      <w:proofErr w:type="spellEnd"/>
      <w:r>
        <w:t xml:space="preserve"> die rede Christi / der also sagt. Das ist mein </w:t>
      </w:r>
      <w:proofErr w:type="spellStart"/>
      <w:r>
        <w:t>leyb</w:t>
      </w:r>
      <w:proofErr w:type="spellEnd"/>
      <w:r>
        <w:t xml:space="preserve"> / welcher für euch </w:t>
      </w:r>
      <w:proofErr w:type="spellStart"/>
      <w:r>
        <w:t>wirt</w:t>
      </w:r>
      <w:proofErr w:type="spellEnd"/>
      <w:r>
        <w:t xml:space="preserve"> gegeben. Das ist mein </w:t>
      </w:r>
      <w:proofErr w:type="spellStart"/>
      <w:r>
        <w:t>plut</w:t>
      </w:r>
      <w:proofErr w:type="spellEnd"/>
      <w:r>
        <w:t xml:space="preserve"> / das etc. Und will </w:t>
      </w:r>
      <w:proofErr w:type="spellStart"/>
      <w:r>
        <w:t>anzaigen</w:t>
      </w:r>
      <w:proofErr w:type="spellEnd"/>
      <w:r>
        <w:t xml:space="preserve"> / als er in allen Episteln schier thut / das Christus gesagt. Mein </w:t>
      </w:r>
      <w:proofErr w:type="spellStart"/>
      <w:r>
        <w:t>leip</w:t>
      </w:r>
      <w:proofErr w:type="spellEnd"/>
      <w:r>
        <w:t xml:space="preserve"> ist der </w:t>
      </w:r>
      <w:proofErr w:type="spellStart"/>
      <w:r>
        <w:t>leyp</w:t>
      </w:r>
      <w:proofErr w:type="spellEnd"/>
      <w:r>
        <w:t xml:space="preserve"> / der für euch gegeben. </w:t>
      </w:r>
      <w:proofErr w:type="spellStart"/>
      <w:r>
        <w:t>Unnd</w:t>
      </w:r>
      <w:proofErr w:type="spellEnd"/>
      <w:r>
        <w:t xml:space="preserve"> das ist mein </w:t>
      </w:r>
      <w:proofErr w:type="spellStart"/>
      <w:r>
        <w:t>plut</w:t>
      </w:r>
      <w:proofErr w:type="spellEnd"/>
      <w:r>
        <w:t xml:space="preserve"> / das für euch vergossen soll werden. Es </w:t>
      </w:r>
      <w:proofErr w:type="spellStart"/>
      <w:r>
        <w:t>muest</w:t>
      </w:r>
      <w:proofErr w:type="spellEnd"/>
      <w:r>
        <w:t xml:space="preserve"> </w:t>
      </w:r>
      <w:proofErr w:type="spellStart"/>
      <w:r>
        <w:t>ayner</w:t>
      </w:r>
      <w:proofErr w:type="spellEnd"/>
      <w:r>
        <w:t xml:space="preserve"> kommen / der seinen </w:t>
      </w:r>
      <w:proofErr w:type="spellStart"/>
      <w:r>
        <w:t>leyp</w:t>
      </w:r>
      <w:proofErr w:type="spellEnd"/>
      <w:r>
        <w:t xml:space="preserve"> / und sein </w:t>
      </w:r>
      <w:proofErr w:type="spellStart"/>
      <w:r>
        <w:t>plut</w:t>
      </w:r>
      <w:proofErr w:type="spellEnd"/>
      <w:r>
        <w:t xml:space="preserve"> </w:t>
      </w:r>
      <w:proofErr w:type="spellStart"/>
      <w:r>
        <w:t>umb</w:t>
      </w:r>
      <w:proofErr w:type="spellEnd"/>
      <w:r>
        <w:t xml:space="preserve"> </w:t>
      </w:r>
      <w:proofErr w:type="spellStart"/>
      <w:r>
        <w:t>unnsert</w:t>
      </w:r>
      <w:proofErr w:type="spellEnd"/>
      <w:r>
        <w:t xml:space="preserve"> willen </w:t>
      </w:r>
      <w:proofErr w:type="spellStart"/>
      <w:r>
        <w:t>muest</w:t>
      </w:r>
      <w:proofErr w:type="spellEnd"/>
      <w:r>
        <w:t xml:space="preserve"> dar setzen / desselben </w:t>
      </w:r>
      <w:proofErr w:type="spellStart"/>
      <w:r>
        <w:t>leyp</w:t>
      </w:r>
      <w:proofErr w:type="spellEnd"/>
      <w:r>
        <w:t xml:space="preserve"> </w:t>
      </w:r>
      <w:proofErr w:type="spellStart"/>
      <w:r>
        <w:t>unnd</w:t>
      </w:r>
      <w:proofErr w:type="spellEnd"/>
      <w:r>
        <w:t xml:space="preserve"> </w:t>
      </w:r>
      <w:proofErr w:type="spellStart"/>
      <w:r>
        <w:t>plut</w:t>
      </w:r>
      <w:proofErr w:type="spellEnd"/>
      <w:r>
        <w:t xml:space="preserve"> </w:t>
      </w:r>
      <w:proofErr w:type="spellStart"/>
      <w:r>
        <w:t>muessen</w:t>
      </w:r>
      <w:proofErr w:type="spellEnd"/>
      <w:r>
        <w:t xml:space="preserve"> wir eben </w:t>
      </w:r>
      <w:proofErr w:type="spellStart"/>
      <w:r>
        <w:t>versteen</w:t>
      </w:r>
      <w:proofErr w:type="spellEnd"/>
      <w:r>
        <w:t xml:space="preserve"> / </w:t>
      </w:r>
      <w:proofErr w:type="spellStart"/>
      <w:r>
        <w:t>gedencken</w:t>
      </w:r>
      <w:proofErr w:type="spellEnd"/>
      <w:r>
        <w:t xml:space="preserve"> wir anders dem </w:t>
      </w:r>
      <w:proofErr w:type="spellStart"/>
      <w:r>
        <w:t>verderbnuß</w:t>
      </w:r>
      <w:proofErr w:type="spellEnd"/>
      <w:r>
        <w:t xml:space="preserve"> </w:t>
      </w:r>
      <w:proofErr w:type="spellStart"/>
      <w:r>
        <w:t>entlauffen</w:t>
      </w:r>
      <w:proofErr w:type="spellEnd"/>
      <w:r>
        <w:t xml:space="preserve"> / und selig zu werden. Sein </w:t>
      </w:r>
      <w:proofErr w:type="spellStart"/>
      <w:r>
        <w:t>flaysch</w:t>
      </w:r>
      <w:proofErr w:type="spellEnd"/>
      <w:r>
        <w:t xml:space="preserve"> </w:t>
      </w:r>
      <w:proofErr w:type="spellStart"/>
      <w:r>
        <w:t>muessen</w:t>
      </w:r>
      <w:proofErr w:type="spellEnd"/>
      <w:r>
        <w:t xml:space="preserve"> wir essen / und sein </w:t>
      </w:r>
      <w:proofErr w:type="spellStart"/>
      <w:r>
        <w:t>plut</w:t>
      </w:r>
      <w:proofErr w:type="spellEnd"/>
      <w:r>
        <w:t xml:space="preserve"> </w:t>
      </w:r>
      <w:proofErr w:type="spellStart"/>
      <w:r>
        <w:t>trincken</w:t>
      </w:r>
      <w:proofErr w:type="spellEnd"/>
      <w:r>
        <w:t xml:space="preserve"> / und </w:t>
      </w:r>
      <w:proofErr w:type="spellStart"/>
      <w:r>
        <w:t>muessen</w:t>
      </w:r>
      <w:proofErr w:type="spellEnd"/>
      <w:r>
        <w:t xml:space="preserve"> wissen / daß wir on sein </w:t>
      </w:r>
      <w:proofErr w:type="spellStart"/>
      <w:r>
        <w:t>erkantnuß</w:t>
      </w:r>
      <w:proofErr w:type="spellEnd"/>
      <w:r>
        <w:t xml:space="preserve"> </w:t>
      </w:r>
      <w:proofErr w:type="spellStart"/>
      <w:r>
        <w:t>urthayl</w:t>
      </w:r>
      <w:proofErr w:type="spellEnd"/>
      <w:r>
        <w:t xml:space="preserve"> </w:t>
      </w:r>
      <w:proofErr w:type="spellStart"/>
      <w:r>
        <w:t>gericht</w:t>
      </w:r>
      <w:proofErr w:type="spellEnd"/>
      <w:r>
        <w:t xml:space="preserve"> / oder </w:t>
      </w:r>
      <w:proofErr w:type="spellStart"/>
      <w:r>
        <w:t>unterschaydung</w:t>
      </w:r>
      <w:proofErr w:type="spellEnd"/>
      <w:r>
        <w:t xml:space="preserve"> nicht </w:t>
      </w:r>
      <w:proofErr w:type="spellStart"/>
      <w:r>
        <w:t>konden</w:t>
      </w:r>
      <w:proofErr w:type="spellEnd"/>
      <w:r>
        <w:t xml:space="preserve"> selig werden. </w:t>
      </w:r>
    </w:p>
    <w:p w14:paraId="7D8B65F9" w14:textId="77777777" w:rsidR="00660225" w:rsidRDefault="00660225" w:rsidP="00660225">
      <w:pPr>
        <w:pStyle w:val="StandardWeb"/>
      </w:pPr>
      <w:proofErr w:type="spellStart"/>
      <w:r>
        <w:t>Welicher</w:t>
      </w:r>
      <w:proofErr w:type="spellEnd"/>
      <w:r>
        <w:t xml:space="preserve"> den </w:t>
      </w:r>
      <w:proofErr w:type="spellStart"/>
      <w:r>
        <w:t>leyp</w:t>
      </w:r>
      <w:proofErr w:type="spellEnd"/>
      <w:r>
        <w:t xml:space="preserve"> Christi in der </w:t>
      </w:r>
      <w:proofErr w:type="spellStart"/>
      <w:r>
        <w:t>weyß</w:t>
      </w:r>
      <w:proofErr w:type="spellEnd"/>
      <w:r>
        <w:t xml:space="preserve"> / nicht von allen andern </w:t>
      </w:r>
      <w:proofErr w:type="spellStart"/>
      <w:r>
        <w:t>leyben</w:t>
      </w:r>
      <w:proofErr w:type="spellEnd"/>
      <w:r>
        <w:t xml:space="preserve"> absondert / </w:t>
      </w:r>
      <w:proofErr w:type="spellStart"/>
      <w:r>
        <w:t>unnd</w:t>
      </w:r>
      <w:proofErr w:type="spellEnd"/>
      <w:r>
        <w:t xml:space="preserve"> </w:t>
      </w:r>
      <w:proofErr w:type="spellStart"/>
      <w:r>
        <w:t>undterscheydlich</w:t>
      </w:r>
      <w:proofErr w:type="spellEnd"/>
      <w:r>
        <w:t xml:space="preserve"> </w:t>
      </w:r>
      <w:proofErr w:type="spellStart"/>
      <w:r>
        <w:t>uber</w:t>
      </w:r>
      <w:proofErr w:type="spellEnd"/>
      <w:r>
        <w:t xml:space="preserve"> alle </w:t>
      </w:r>
      <w:proofErr w:type="spellStart"/>
      <w:r>
        <w:t>leyb</w:t>
      </w:r>
      <w:proofErr w:type="spellEnd"/>
      <w:r>
        <w:t xml:space="preserve"> achtet / und </w:t>
      </w:r>
      <w:proofErr w:type="spellStart"/>
      <w:r>
        <w:t>ysset</w:t>
      </w:r>
      <w:proofErr w:type="spellEnd"/>
      <w:r>
        <w:t xml:space="preserve"> darüber des </w:t>
      </w:r>
      <w:proofErr w:type="spellStart"/>
      <w:r>
        <w:t>herren</w:t>
      </w:r>
      <w:proofErr w:type="spellEnd"/>
      <w:r>
        <w:t xml:space="preserve"> </w:t>
      </w:r>
      <w:proofErr w:type="spellStart"/>
      <w:r>
        <w:t>malzeyt</w:t>
      </w:r>
      <w:proofErr w:type="spellEnd"/>
      <w:r>
        <w:t xml:space="preserve"> / der ist an </w:t>
      </w:r>
      <w:proofErr w:type="spellStart"/>
      <w:r>
        <w:t>seynem</w:t>
      </w:r>
      <w:proofErr w:type="spellEnd"/>
      <w:r>
        <w:t xml:space="preserve"> todt / und des </w:t>
      </w:r>
      <w:proofErr w:type="spellStart"/>
      <w:r>
        <w:t>gerichts</w:t>
      </w:r>
      <w:proofErr w:type="spellEnd"/>
      <w:r>
        <w:t xml:space="preserve"> schuldig. Denn Christus hat </w:t>
      </w:r>
      <w:proofErr w:type="spellStart"/>
      <w:r>
        <w:t>unns</w:t>
      </w:r>
      <w:proofErr w:type="spellEnd"/>
      <w:r>
        <w:t xml:space="preserve"> sein </w:t>
      </w:r>
      <w:proofErr w:type="spellStart"/>
      <w:r>
        <w:t>prot</w:t>
      </w:r>
      <w:proofErr w:type="spellEnd"/>
      <w:r>
        <w:t xml:space="preserve"> / </w:t>
      </w:r>
      <w:proofErr w:type="spellStart"/>
      <w:r>
        <w:t>unnd</w:t>
      </w:r>
      <w:proofErr w:type="spellEnd"/>
      <w:r>
        <w:t xml:space="preserve"> seinen </w:t>
      </w:r>
      <w:proofErr w:type="spellStart"/>
      <w:r>
        <w:t>kelch</w:t>
      </w:r>
      <w:proofErr w:type="spellEnd"/>
      <w:r>
        <w:t xml:space="preserve"> geben </w:t>
      </w:r>
      <w:proofErr w:type="spellStart"/>
      <w:r>
        <w:t>zuessen</w:t>
      </w:r>
      <w:proofErr w:type="spellEnd"/>
      <w:r>
        <w:t xml:space="preserve"> und </w:t>
      </w:r>
      <w:proofErr w:type="spellStart"/>
      <w:r>
        <w:t>trincken</w:t>
      </w:r>
      <w:proofErr w:type="spellEnd"/>
      <w:r>
        <w:t xml:space="preserve"> in der </w:t>
      </w:r>
      <w:proofErr w:type="spellStart"/>
      <w:r>
        <w:t>maynung</w:t>
      </w:r>
      <w:proofErr w:type="spellEnd"/>
      <w:r>
        <w:t xml:space="preserve"> / daß wir sein </w:t>
      </w:r>
      <w:proofErr w:type="spellStart"/>
      <w:r>
        <w:t>gedencken</w:t>
      </w:r>
      <w:proofErr w:type="spellEnd"/>
      <w:r>
        <w:t xml:space="preserve">. </w:t>
      </w:r>
    </w:p>
    <w:p w14:paraId="67D3ED0D" w14:textId="77777777" w:rsidR="00660225" w:rsidRDefault="00660225" w:rsidP="00660225">
      <w:pPr>
        <w:pStyle w:val="StandardWeb"/>
      </w:pPr>
      <w:r>
        <w:t xml:space="preserve">Wer aber </w:t>
      </w:r>
      <w:proofErr w:type="spellStart"/>
      <w:r>
        <w:t>gedenckt</w:t>
      </w:r>
      <w:proofErr w:type="spellEnd"/>
      <w:r>
        <w:t xml:space="preserve"> / der muß des </w:t>
      </w:r>
      <w:proofErr w:type="spellStart"/>
      <w:r>
        <w:t>herren</w:t>
      </w:r>
      <w:proofErr w:type="spellEnd"/>
      <w:r>
        <w:t xml:space="preserve"> </w:t>
      </w:r>
      <w:proofErr w:type="spellStart"/>
      <w:r>
        <w:t>wort</w:t>
      </w:r>
      <w:proofErr w:type="spellEnd"/>
      <w:r>
        <w:t xml:space="preserve"> </w:t>
      </w:r>
      <w:proofErr w:type="spellStart"/>
      <w:r>
        <w:t>versteen</w:t>
      </w:r>
      <w:proofErr w:type="spellEnd"/>
      <w:r>
        <w:t xml:space="preserve"> / da er spricht. Das ist mein </w:t>
      </w:r>
      <w:proofErr w:type="spellStart"/>
      <w:r>
        <w:t>leyp</w:t>
      </w:r>
      <w:proofErr w:type="spellEnd"/>
      <w:r>
        <w:t xml:space="preserve"> etc. Das ist mein </w:t>
      </w:r>
      <w:proofErr w:type="spellStart"/>
      <w:r>
        <w:t>plut</w:t>
      </w:r>
      <w:proofErr w:type="spellEnd"/>
      <w:r>
        <w:t xml:space="preserve"> etc. welcher </w:t>
      </w:r>
      <w:proofErr w:type="spellStart"/>
      <w:r>
        <w:t>nit</w:t>
      </w:r>
      <w:proofErr w:type="spellEnd"/>
      <w:r>
        <w:t xml:space="preserve"> </w:t>
      </w:r>
      <w:proofErr w:type="spellStart"/>
      <w:r>
        <w:t>versteet</w:t>
      </w:r>
      <w:proofErr w:type="spellEnd"/>
      <w:r>
        <w:t xml:space="preserve"> / der </w:t>
      </w:r>
      <w:proofErr w:type="spellStart"/>
      <w:r>
        <w:t>gedenckt</w:t>
      </w:r>
      <w:proofErr w:type="spellEnd"/>
      <w:r>
        <w:t xml:space="preserve"> auch </w:t>
      </w:r>
      <w:proofErr w:type="spellStart"/>
      <w:r>
        <w:t>nit</w:t>
      </w:r>
      <w:proofErr w:type="spellEnd"/>
      <w:r>
        <w:t xml:space="preserve"> / oder </w:t>
      </w:r>
      <w:proofErr w:type="spellStart"/>
      <w:r>
        <w:t>gedenckt</w:t>
      </w:r>
      <w:proofErr w:type="spellEnd"/>
      <w:r>
        <w:t xml:space="preserve"> </w:t>
      </w:r>
      <w:proofErr w:type="spellStart"/>
      <w:r>
        <w:t>ye</w:t>
      </w:r>
      <w:proofErr w:type="spellEnd"/>
      <w:r>
        <w:t xml:space="preserve"> </w:t>
      </w:r>
      <w:proofErr w:type="spellStart"/>
      <w:r>
        <w:t>nit</w:t>
      </w:r>
      <w:proofErr w:type="spellEnd"/>
      <w:r>
        <w:t xml:space="preserve"> des </w:t>
      </w:r>
      <w:proofErr w:type="spellStart"/>
      <w:r>
        <w:t>herren</w:t>
      </w:r>
      <w:proofErr w:type="spellEnd"/>
      <w:r>
        <w:t xml:space="preserve"> als er seiner </w:t>
      </w:r>
      <w:proofErr w:type="spellStart"/>
      <w:r>
        <w:t>gedencken</w:t>
      </w:r>
      <w:proofErr w:type="spellEnd"/>
      <w:r>
        <w:t xml:space="preserve"> </w:t>
      </w:r>
      <w:proofErr w:type="spellStart"/>
      <w:r>
        <w:t>solt</w:t>
      </w:r>
      <w:proofErr w:type="spellEnd"/>
      <w:r>
        <w:t xml:space="preserve"> / </w:t>
      </w:r>
      <w:proofErr w:type="spellStart"/>
      <w:r>
        <w:t>gedenckt</w:t>
      </w:r>
      <w:proofErr w:type="spellEnd"/>
      <w:r>
        <w:t xml:space="preserve"> er </w:t>
      </w:r>
      <w:proofErr w:type="spellStart"/>
      <w:r>
        <w:t>nit</w:t>
      </w:r>
      <w:proofErr w:type="spellEnd"/>
      <w:r>
        <w:t xml:space="preserve"> / so </w:t>
      </w:r>
      <w:proofErr w:type="spellStart"/>
      <w:r>
        <w:t>undterschaydet</w:t>
      </w:r>
      <w:proofErr w:type="spellEnd"/>
      <w:r>
        <w:t xml:space="preserve"> er </w:t>
      </w:r>
      <w:proofErr w:type="spellStart"/>
      <w:r>
        <w:t>nit</w:t>
      </w:r>
      <w:proofErr w:type="spellEnd"/>
      <w:r>
        <w:t xml:space="preserve"> den </w:t>
      </w:r>
      <w:proofErr w:type="spellStart"/>
      <w:r>
        <w:t>leyb</w:t>
      </w:r>
      <w:proofErr w:type="spellEnd"/>
      <w:r>
        <w:t xml:space="preserve"> des </w:t>
      </w:r>
      <w:proofErr w:type="spellStart"/>
      <w:r>
        <w:t>herren</w:t>
      </w:r>
      <w:proofErr w:type="spellEnd"/>
      <w:r>
        <w:t xml:space="preserve"> / und er achtet des </w:t>
      </w:r>
      <w:proofErr w:type="spellStart"/>
      <w:r>
        <w:t>leybs</w:t>
      </w:r>
      <w:proofErr w:type="spellEnd"/>
      <w:r>
        <w:t xml:space="preserve"> Christi </w:t>
      </w:r>
      <w:proofErr w:type="spellStart"/>
      <w:r>
        <w:t>nit</w:t>
      </w:r>
      <w:proofErr w:type="spellEnd"/>
      <w:r>
        <w:t xml:space="preserve"> / oder </w:t>
      </w:r>
      <w:proofErr w:type="spellStart"/>
      <w:r>
        <w:t>schetzt</w:t>
      </w:r>
      <w:proofErr w:type="spellEnd"/>
      <w:r>
        <w:t xml:space="preserve"> den </w:t>
      </w:r>
      <w:proofErr w:type="spellStart"/>
      <w:r>
        <w:t>leyp</w:t>
      </w:r>
      <w:proofErr w:type="spellEnd"/>
      <w:r>
        <w:t xml:space="preserve"> </w:t>
      </w:r>
      <w:proofErr w:type="spellStart"/>
      <w:r>
        <w:t>nit</w:t>
      </w:r>
      <w:proofErr w:type="spellEnd"/>
      <w:r>
        <w:t xml:space="preserve"> so groß </w:t>
      </w:r>
      <w:proofErr w:type="spellStart"/>
      <w:r>
        <w:t>unn</w:t>
      </w:r>
      <w:proofErr w:type="spellEnd"/>
      <w:r>
        <w:t xml:space="preserve"> hoch / als er </w:t>
      </w:r>
      <w:proofErr w:type="spellStart"/>
      <w:r>
        <w:t>jnen</w:t>
      </w:r>
      <w:proofErr w:type="spellEnd"/>
      <w:r>
        <w:t xml:space="preserve"> </w:t>
      </w:r>
      <w:proofErr w:type="spellStart"/>
      <w:r>
        <w:t>schetzen</w:t>
      </w:r>
      <w:proofErr w:type="spellEnd"/>
      <w:r>
        <w:t xml:space="preserve"> </w:t>
      </w:r>
      <w:proofErr w:type="spellStart"/>
      <w:r>
        <w:t>solt</w:t>
      </w:r>
      <w:proofErr w:type="spellEnd"/>
      <w:r>
        <w:t xml:space="preserve">. </w:t>
      </w:r>
      <w:proofErr w:type="spellStart"/>
      <w:r>
        <w:t>Darumb</w:t>
      </w:r>
      <w:proofErr w:type="spellEnd"/>
      <w:r>
        <w:t xml:space="preserve"> </w:t>
      </w:r>
      <w:proofErr w:type="spellStart"/>
      <w:r>
        <w:t>wirt</w:t>
      </w:r>
      <w:proofErr w:type="spellEnd"/>
      <w:r>
        <w:t xml:space="preserve"> er schuldig zu </w:t>
      </w:r>
      <w:proofErr w:type="spellStart"/>
      <w:r>
        <w:t>foderst</w:t>
      </w:r>
      <w:proofErr w:type="spellEnd"/>
      <w:r>
        <w:t xml:space="preserve"> / wenn er des </w:t>
      </w:r>
      <w:proofErr w:type="spellStart"/>
      <w:r>
        <w:t>herren</w:t>
      </w:r>
      <w:proofErr w:type="spellEnd"/>
      <w:r>
        <w:t xml:space="preserve"> </w:t>
      </w:r>
      <w:proofErr w:type="spellStart"/>
      <w:r>
        <w:t>prot</w:t>
      </w:r>
      <w:proofErr w:type="spellEnd"/>
      <w:r>
        <w:t xml:space="preserve"> </w:t>
      </w:r>
      <w:proofErr w:type="spellStart"/>
      <w:r>
        <w:t>ysset</w:t>
      </w:r>
      <w:proofErr w:type="spellEnd"/>
      <w:r>
        <w:t xml:space="preserve"> / </w:t>
      </w:r>
      <w:proofErr w:type="spellStart"/>
      <w:r>
        <w:t>unnd</w:t>
      </w:r>
      <w:proofErr w:type="spellEnd"/>
      <w:r>
        <w:t xml:space="preserve"> von des </w:t>
      </w:r>
      <w:proofErr w:type="spellStart"/>
      <w:r>
        <w:t>herren</w:t>
      </w:r>
      <w:proofErr w:type="spellEnd"/>
      <w:r>
        <w:t xml:space="preserve"> </w:t>
      </w:r>
      <w:proofErr w:type="spellStart"/>
      <w:r>
        <w:t>kelch</w:t>
      </w:r>
      <w:proofErr w:type="spellEnd"/>
      <w:r>
        <w:t xml:space="preserve"> </w:t>
      </w:r>
      <w:proofErr w:type="spellStart"/>
      <w:r>
        <w:t>trincket</w:t>
      </w:r>
      <w:proofErr w:type="spellEnd"/>
      <w:r>
        <w:t xml:space="preserve"> / </w:t>
      </w:r>
      <w:proofErr w:type="spellStart"/>
      <w:r>
        <w:t>unnd</w:t>
      </w:r>
      <w:proofErr w:type="spellEnd"/>
      <w:r>
        <w:t xml:space="preserve"> erkennet nicht des </w:t>
      </w:r>
      <w:proofErr w:type="spellStart"/>
      <w:r>
        <w:t>herren</w:t>
      </w:r>
      <w:proofErr w:type="spellEnd"/>
      <w:r>
        <w:t xml:space="preserve"> </w:t>
      </w:r>
      <w:proofErr w:type="spellStart"/>
      <w:r>
        <w:t>leyp</w:t>
      </w:r>
      <w:proofErr w:type="spellEnd"/>
      <w:r>
        <w:t xml:space="preserve"> und </w:t>
      </w:r>
      <w:proofErr w:type="spellStart"/>
      <w:r>
        <w:t>plut</w:t>
      </w:r>
      <w:proofErr w:type="spellEnd"/>
      <w:r>
        <w:t xml:space="preserve">. </w:t>
      </w:r>
    </w:p>
    <w:p w14:paraId="483A05A1" w14:textId="77777777" w:rsidR="00660225" w:rsidRDefault="00660225" w:rsidP="00660225">
      <w:pPr>
        <w:pStyle w:val="StandardWeb"/>
      </w:pPr>
      <w:r>
        <w:t xml:space="preserve">Nun frag ich / wo sollen wir des </w:t>
      </w:r>
      <w:proofErr w:type="spellStart"/>
      <w:r>
        <w:t>herren</w:t>
      </w:r>
      <w:proofErr w:type="spellEnd"/>
      <w:r>
        <w:t xml:space="preserve"> </w:t>
      </w:r>
      <w:proofErr w:type="spellStart"/>
      <w:r>
        <w:t>leyb</w:t>
      </w:r>
      <w:proofErr w:type="spellEnd"/>
      <w:r>
        <w:t xml:space="preserve"> </w:t>
      </w:r>
      <w:proofErr w:type="spellStart"/>
      <w:r>
        <w:t>undterschayden</w:t>
      </w:r>
      <w:proofErr w:type="spellEnd"/>
      <w:r>
        <w:t xml:space="preserve"> / eben richten / und </w:t>
      </w:r>
      <w:proofErr w:type="spellStart"/>
      <w:r>
        <w:t>wol</w:t>
      </w:r>
      <w:proofErr w:type="spellEnd"/>
      <w:r>
        <w:t xml:space="preserve"> </w:t>
      </w:r>
      <w:proofErr w:type="spellStart"/>
      <w:r>
        <w:t>urtaylen</w:t>
      </w:r>
      <w:proofErr w:type="spellEnd"/>
      <w:r>
        <w:t xml:space="preserve">? </w:t>
      </w:r>
      <w:proofErr w:type="spellStart"/>
      <w:r>
        <w:t>Antwortestu</w:t>
      </w:r>
      <w:proofErr w:type="spellEnd"/>
      <w:r>
        <w:t xml:space="preserve"> / </w:t>
      </w:r>
      <w:proofErr w:type="spellStart"/>
      <w:r>
        <w:t>imm</w:t>
      </w:r>
      <w:proofErr w:type="spellEnd"/>
      <w:r>
        <w:t xml:space="preserve"> </w:t>
      </w:r>
      <w:proofErr w:type="spellStart"/>
      <w:r>
        <w:t>sacrament</w:t>
      </w:r>
      <w:proofErr w:type="spellEnd"/>
      <w:r>
        <w:t xml:space="preserve"> / so frag ich. Ist Christus </w:t>
      </w:r>
      <w:proofErr w:type="spellStart"/>
      <w:r>
        <w:t>imm</w:t>
      </w:r>
      <w:proofErr w:type="spellEnd"/>
      <w:r>
        <w:t xml:space="preserve"> </w:t>
      </w:r>
      <w:proofErr w:type="spellStart"/>
      <w:r>
        <w:t>sacrament</w:t>
      </w:r>
      <w:proofErr w:type="spellEnd"/>
      <w:r>
        <w:t xml:space="preserve"> gestorben? Hat Christus sein </w:t>
      </w:r>
      <w:proofErr w:type="spellStart"/>
      <w:r>
        <w:t>seel</w:t>
      </w:r>
      <w:proofErr w:type="spellEnd"/>
      <w:r>
        <w:t xml:space="preserve"> für uns </w:t>
      </w:r>
      <w:proofErr w:type="spellStart"/>
      <w:r>
        <w:t>imm</w:t>
      </w:r>
      <w:proofErr w:type="spellEnd"/>
      <w:r>
        <w:t xml:space="preserve"> </w:t>
      </w:r>
      <w:proofErr w:type="spellStart"/>
      <w:r>
        <w:t>sacrament</w:t>
      </w:r>
      <w:proofErr w:type="spellEnd"/>
      <w:r>
        <w:t xml:space="preserve"> geben / wo ist das groß und </w:t>
      </w:r>
      <w:proofErr w:type="spellStart"/>
      <w:r>
        <w:t>weyt</w:t>
      </w:r>
      <w:proofErr w:type="spellEnd"/>
      <w:r>
        <w:t xml:space="preserve"> </w:t>
      </w:r>
      <w:proofErr w:type="spellStart"/>
      <w:r>
        <w:t>prot</w:t>
      </w:r>
      <w:proofErr w:type="spellEnd"/>
      <w:r>
        <w:t xml:space="preserve"> gewest / in welchem Christus mit seinem </w:t>
      </w:r>
      <w:proofErr w:type="spellStart"/>
      <w:r>
        <w:t>kreütz</w:t>
      </w:r>
      <w:proofErr w:type="spellEnd"/>
      <w:r>
        <w:t xml:space="preserve"> und der groß </w:t>
      </w:r>
      <w:proofErr w:type="spellStart"/>
      <w:r>
        <w:t>hauffen</w:t>
      </w:r>
      <w:proofErr w:type="spellEnd"/>
      <w:r>
        <w:t xml:space="preserve"> der </w:t>
      </w:r>
      <w:proofErr w:type="spellStart"/>
      <w:r>
        <w:t>spotter</w:t>
      </w:r>
      <w:proofErr w:type="spellEnd"/>
      <w:r>
        <w:t xml:space="preserve"> gestanden? Haben die Juden </w:t>
      </w:r>
      <w:proofErr w:type="spellStart"/>
      <w:r>
        <w:t>unn</w:t>
      </w:r>
      <w:proofErr w:type="spellEnd"/>
      <w:r>
        <w:t xml:space="preserve"> Hayden des </w:t>
      </w:r>
      <w:proofErr w:type="spellStart"/>
      <w:r>
        <w:t>herren</w:t>
      </w:r>
      <w:proofErr w:type="spellEnd"/>
      <w:r>
        <w:t xml:space="preserve"> </w:t>
      </w:r>
      <w:proofErr w:type="spellStart"/>
      <w:r>
        <w:t>gespot</w:t>
      </w:r>
      <w:proofErr w:type="spellEnd"/>
      <w:r>
        <w:t xml:space="preserve"> </w:t>
      </w:r>
      <w:proofErr w:type="spellStart"/>
      <w:r>
        <w:t>imm</w:t>
      </w:r>
      <w:proofErr w:type="spellEnd"/>
      <w:r>
        <w:t xml:space="preserve"> </w:t>
      </w:r>
      <w:proofErr w:type="spellStart"/>
      <w:r>
        <w:t>sacrament</w:t>
      </w:r>
      <w:proofErr w:type="spellEnd"/>
      <w:r>
        <w:t xml:space="preserve">? </w:t>
      </w:r>
      <w:proofErr w:type="spellStart"/>
      <w:r>
        <w:t>muessen</w:t>
      </w:r>
      <w:proofErr w:type="spellEnd"/>
      <w:r>
        <w:t xml:space="preserve"> </w:t>
      </w:r>
      <w:proofErr w:type="spellStart"/>
      <w:r>
        <w:t>sy</w:t>
      </w:r>
      <w:proofErr w:type="spellEnd"/>
      <w:r>
        <w:t xml:space="preserve"> </w:t>
      </w:r>
      <w:proofErr w:type="spellStart"/>
      <w:r>
        <w:t>ye</w:t>
      </w:r>
      <w:proofErr w:type="spellEnd"/>
      <w:r>
        <w:t xml:space="preserve"> mit </w:t>
      </w:r>
      <w:proofErr w:type="spellStart"/>
      <w:r>
        <w:t>jm</w:t>
      </w:r>
      <w:proofErr w:type="spellEnd"/>
      <w:r>
        <w:t xml:space="preserve"> drinnen gewest sein. Es </w:t>
      </w:r>
      <w:proofErr w:type="spellStart"/>
      <w:r>
        <w:t>weren</w:t>
      </w:r>
      <w:proofErr w:type="spellEnd"/>
      <w:r>
        <w:t xml:space="preserve"> auch die </w:t>
      </w:r>
      <w:proofErr w:type="spellStart"/>
      <w:r>
        <w:t>baid</w:t>
      </w:r>
      <w:proofErr w:type="spellEnd"/>
      <w:r>
        <w:t xml:space="preserve"> </w:t>
      </w:r>
      <w:proofErr w:type="spellStart"/>
      <w:r>
        <w:t>schaecher</w:t>
      </w:r>
      <w:proofErr w:type="spellEnd"/>
      <w:r>
        <w:t xml:space="preserve"> </w:t>
      </w:r>
      <w:proofErr w:type="spellStart"/>
      <w:r>
        <w:t>mti</w:t>
      </w:r>
      <w:proofErr w:type="spellEnd"/>
      <w:r>
        <w:t xml:space="preserve"> </w:t>
      </w:r>
      <w:proofErr w:type="spellStart"/>
      <w:r>
        <w:t>jren</w:t>
      </w:r>
      <w:proofErr w:type="spellEnd"/>
      <w:r>
        <w:t xml:space="preserve"> </w:t>
      </w:r>
      <w:proofErr w:type="spellStart"/>
      <w:r>
        <w:t>galgen</w:t>
      </w:r>
      <w:proofErr w:type="spellEnd"/>
      <w:r>
        <w:t xml:space="preserve"> / </w:t>
      </w:r>
      <w:proofErr w:type="spellStart"/>
      <w:r>
        <w:t>leyben</w:t>
      </w:r>
      <w:proofErr w:type="spellEnd"/>
      <w:r>
        <w:t xml:space="preserve"> / </w:t>
      </w:r>
      <w:proofErr w:type="spellStart"/>
      <w:r>
        <w:t>unn</w:t>
      </w:r>
      <w:proofErr w:type="spellEnd"/>
      <w:r>
        <w:t xml:space="preserve"> worten drinnen gewest. Ist Christus </w:t>
      </w:r>
      <w:proofErr w:type="spellStart"/>
      <w:r>
        <w:t>imm</w:t>
      </w:r>
      <w:proofErr w:type="spellEnd"/>
      <w:r>
        <w:t xml:space="preserve"> </w:t>
      </w:r>
      <w:proofErr w:type="spellStart"/>
      <w:r>
        <w:t>sacrament</w:t>
      </w:r>
      <w:proofErr w:type="spellEnd"/>
      <w:r>
        <w:t xml:space="preserve"> seinem </w:t>
      </w:r>
      <w:proofErr w:type="spellStart"/>
      <w:r>
        <w:t>vater</w:t>
      </w:r>
      <w:proofErr w:type="spellEnd"/>
      <w:r>
        <w:t xml:space="preserve"> gehorsam gewest </w:t>
      </w:r>
      <w:proofErr w:type="spellStart"/>
      <w:r>
        <w:t>biß</w:t>
      </w:r>
      <w:proofErr w:type="spellEnd"/>
      <w:r>
        <w:t xml:space="preserve"> in den todt / </w:t>
      </w:r>
      <w:proofErr w:type="spellStart"/>
      <w:r>
        <w:t>warumb</w:t>
      </w:r>
      <w:proofErr w:type="spellEnd"/>
      <w:r>
        <w:t xml:space="preserve"> </w:t>
      </w:r>
      <w:proofErr w:type="spellStart"/>
      <w:r>
        <w:t>fluegen</w:t>
      </w:r>
      <w:proofErr w:type="spellEnd"/>
      <w:r>
        <w:t xml:space="preserve"> seine Junger nicht von </w:t>
      </w:r>
      <w:proofErr w:type="spellStart"/>
      <w:r>
        <w:t>jm</w:t>
      </w:r>
      <w:proofErr w:type="spellEnd"/>
      <w:r>
        <w:t xml:space="preserve"> / als er </w:t>
      </w:r>
      <w:proofErr w:type="spellStart"/>
      <w:r>
        <w:t>jnen</w:t>
      </w:r>
      <w:proofErr w:type="spellEnd"/>
      <w:r>
        <w:t xml:space="preserve"> sein </w:t>
      </w:r>
      <w:proofErr w:type="spellStart"/>
      <w:r>
        <w:t>prot</w:t>
      </w:r>
      <w:proofErr w:type="spellEnd"/>
      <w:r>
        <w:t xml:space="preserve"> </w:t>
      </w:r>
      <w:proofErr w:type="spellStart"/>
      <w:r>
        <w:t>unn</w:t>
      </w:r>
      <w:proofErr w:type="spellEnd"/>
      <w:r>
        <w:t xml:space="preserve"> </w:t>
      </w:r>
      <w:proofErr w:type="spellStart"/>
      <w:r>
        <w:t>kelch</w:t>
      </w:r>
      <w:proofErr w:type="spellEnd"/>
      <w:r>
        <w:t xml:space="preserve"> gab / als </w:t>
      </w:r>
      <w:proofErr w:type="spellStart"/>
      <w:r>
        <w:t>sy</w:t>
      </w:r>
      <w:proofErr w:type="spellEnd"/>
      <w:r>
        <w:t xml:space="preserve"> flüchtig worden / da </w:t>
      </w:r>
      <w:proofErr w:type="spellStart"/>
      <w:r>
        <w:t>sy</w:t>
      </w:r>
      <w:proofErr w:type="spellEnd"/>
      <w:r>
        <w:t xml:space="preserve"> Christum </w:t>
      </w:r>
      <w:proofErr w:type="spellStart"/>
      <w:r>
        <w:t>fiengen</w:t>
      </w:r>
      <w:proofErr w:type="spellEnd"/>
      <w:r>
        <w:t xml:space="preserve">? hat Christus außerhalb der </w:t>
      </w:r>
      <w:proofErr w:type="spellStart"/>
      <w:r>
        <w:t>pforten</w:t>
      </w:r>
      <w:proofErr w:type="spellEnd"/>
      <w:r>
        <w:t xml:space="preserve"> </w:t>
      </w:r>
      <w:proofErr w:type="spellStart"/>
      <w:r>
        <w:t>Jerusalz</w:t>
      </w:r>
      <w:proofErr w:type="spellEnd"/>
      <w:r>
        <w:t xml:space="preserve"> </w:t>
      </w:r>
      <w:proofErr w:type="spellStart"/>
      <w:r>
        <w:t>geopffert</w:t>
      </w:r>
      <w:proofErr w:type="spellEnd"/>
      <w:r>
        <w:t xml:space="preserve"> / oder zu Jerusalem in der </w:t>
      </w:r>
      <w:proofErr w:type="spellStart"/>
      <w:r>
        <w:t>Stat</w:t>
      </w:r>
      <w:proofErr w:type="spellEnd"/>
      <w:r>
        <w:t xml:space="preserve"> / da </w:t>
      </w:r>
      <w:proofErr w:type="spellStart"/>
      <w:r>
        <w:t>sy</w:t>
      </w:r>
      <w:proofErr w:type="spellEnd"/>
      <w:r>
        <w:t xml:space="preserve"> das </w:t>
      </w:r>
      <w:proofErr w:type="spellStart"/>
      <w:r>
        <w:t>sacrament</w:t>
      </w:r>
      <w:proofErr w:type="spellEnd"/>
      <w:r>
        <w:t xml:space="preserve"> </w:t>
      </w:r>
      <w:proofErr w:type="spellStart"/>
      <w:r>
        <w:t>assen</w:t>
      </w:r>
      <w:proofErr w:type="spellEnd"/>
      <w:r>
        <w:t xml:space="preserve">. </w:t>
      </w:r>
    </w:p>
    <w:p w14:paraId="74F6DFA1" w14:textId="77777777" w:rsidR="00660225" w:rsidRDefault="00660225" w:rsidP="00660225">
      <w:pPr>
        <w:pStyle w:val="StandardWeb"/>
      </w:pPr>
      <w:proofErr w:type="spellStart"/>
      <w:r>
        <w:t>Hatt</w:t>
      </w:r>
      <w:proofErr w:type="spellEnd"/>
      <w:r>
        <w:t xml:space="preserve"> der </w:t>
      </w:r>
      <w:proofErr w:type="spellStart"/>
      <w:r>
        <w:t>verräter</w:t>
      </w:r>
      <w:proofErr w:type="spellEnd"/>
      <w:r>
        <w:t xml:space="preserve"> Christum </w:t>
      </w:r>
      <w:proofErr w:type="spellStart"/>
      <w:r>
        <w:t>inn</w:t>
      </w:r>
      <w:proofErr w:type="spellEnd"/>
      <w:r>
        <w:t xml:space="preserve"> der Juden </w:t>
      </w:r>
      <w:proofErr w:type="spellStart"/>
      <w:r>
        <w:t>hende</w:t>
      </w:r>
      <w:proofErr w:type="spellEnd"/>
      <w:r>
        <w:t xml:space="preserve"> </w:t>
      </w:r>
      <w:proofErr w:type="spellStart"/>
      <w:r>
        <w:t>geantwort</w:t>
      </w:r>
      <w:proofErr w:type="spellEnd"/>
      <w:r>
        <w:t xml:space="preserve"> / da Christus mit den </w:t>
      </w:r>
      <w:proofErr w:type="spellStart"/>
      <w:r>
        <w:t>Jungern</w:t>
      </w:r>
      <w:proofErr w:type="spellEnd"/>
      <w:r>
        <w:t xml:space="preserve"> </w:t>
      </w:r>
      <w:proofErr w:type="spellStart"/>
      <w:r>
        <w:t>zuetisch</w:t>
      </w:r>
      <w:proofErr w:type="spellEnd"/>
      <w:r>
        <w:t xml:space="preserve"> saß / oder </w:t>
      </w:r>
      <w:proofErr w:type="spellStart"/>
      <w:r>
        <w:t>ubergab</w:t>
      </w:r>
      <w:proofErr w:type="spellEnd"/>
      <w:r>
        <w:t xml:space="preserve"> er </w:t>
      </w:r>
      <w:proofErr w:type="spellStart"/>
      <w:r>
        <w:t>jnen</w:t>
      </w:r>
      <w:proofErr w:type="spellEnd"/>
      <w:r>
        <w:t xml:space="preserve"> darnach. </w:t>
      </w:r>
    </w:p>
    <w:p w14:paraId="3DEE2424" w14:textId="77777777" w:rsidR="00660225" w:rsidRDefault="00660225" w:rsidP="00660225">
      <w:pPr>
        <w:pStyle w:val="StandardWeb"/>
      </w:pPr>
      <w:r>
        <w:t xml:space="preserve">Ich </w:t>
      </w:r>
      <w:proofErr w:type="spellStart"/>
      <w:r>
        <w:t>halts</w:t>
      </w:r>
      <w:proofErr w:type="spellEnd"/>
      <w:r>
        <w:t xml:space="preserve"> </w:t>
      </w:r>
      <w:proofErr w:type="spellStart"/>
      <w:r>
        <w:t>darfür</w:t>
      </w:r>
      <w:proofErr w:type="spellEnd"/>
      <w:r>
        <w:t xml:space="preserve"> / daß </w:t>
      </w:r>
      <w:proofErr w:type="spellStart"/>
      <w:r>
        <w:t>kainer</w:t>
      </w:r>
      <w:proofErr w:type="spellEnd"/>
      <w:r>
        <w:t xml:space="preserve"> sagen </w:t>
      </w:r>
      <w:proofErr w:type="spellStart"/>
      <w:r>
        <w:t>darff</w:t>
      </w:r>
      <w:proofErr w:type="spellEnd"/>
      <w:r>
        <w:t xml:space="preserve"> / daß Christus seinen </w:t>
      </w:r>
      <w:proofErr w:type="spellStart"/>
      <w:r>
        <w:t>leyp</w:t>
      </w:r>
      <w:proofErr w:type="spellEnd"/>
      <w:r>
        <w:t xml:space="preserve"> </w:t>
      </w:r>
      <w:proofErr w:type="spellStart"/>
      <w:r>
        <w:t>imm</w:t>
      </w:r>
      <w:proofErr w:type="spellEnd"/>
      <w:r>
        <w:t xml:space="preserve"> </w:t>
      </w:r>
      <w:proofErr w:type="spellStart"/>
      <w:r>
        <w:t>sacrament</w:t>
      </w:r>
      <w:proofErr w:type="spellEnd"/>
      <w:r>
        <w:t xml:space="preserve"> geben hab </w:t>
      </w:r>
      <w:proofErr w:type="spellStart"/>
      <w:r>
        <w:t>fur</w:t>
      </w:r>
      <w:proofErr w:type="spellEnd"/>
      <w:r>
        <w:t xml:space="preserve"> unsere </w:t>
      </w:r>
      <w:proofErr w:type="spellStart"/>
      <w:r>
        <w:t>sünde</w:t>
      </w:r>
      <w:proofErr w:type="spellEnd"/>
      <w:r>
        <w:t xml:space="preserve"> / denn der </w:t>
      </w:r>
      <w:proofErr w:type="spellStart"/>
      <w:r>
        <w:t>aynes</w:t>
      </w:r>
      <w:proofErr w:type="spellEnd"/>
      <w:r>
        <w:t xml:space="preserve"> muß fallen und zu nicht werden / entweder / das / daß Christus seinen </w:t>
      </w:r>
      <w:proofErr w:type="spellStart"/>
      <w:r>
        <w:t>leyp</w:t>
      </w:r>
      <w:proofErr w:type="spellEnd"/>
      <w:r>
        <w:t xml:space="preserve"> ins </w:t>
      </w:r>
      <w:proofErr w:type="spellStart"/>
      <w:r>
        <w:t>sacrament</w:t>
      </w:r>
      <w:proofErr w:type="spellEnd"/>
      <w:r>
        <w:t xml:space="preserve"> für uns geben </w:t>
      </w:r>
      <w:proofErr w:type="spellStart"/>
      <w:r>
        <w:t>hatt</w:t>
      </w:r>
      <w:proofErr w:type="spellEnd"/>
      <w:r>
        <w:t xml:space="preserve">. Oder das / Christus </w:t>
      </w:r>
      <w:proofErr w:type="spellStart"/>
      <w:r>
        <w:t>hatt</w:t>
      </w:r>
      <w:proofErr w:type="spellEnd"/>
      <w:r>
        <w:t xml:space="preserve"> seinen </w:t>
      </w:r>
      <w:proofErr w:type="spellStart"/>
      <w:r>
        <w:t>leyb</w:t>
      </w:r>
      <w:proofErr w:type="spellEnd"/>
      <w:r>
        <w:t xml:space="preserve"> in todt </w:t>
      </w:r>
      <w:proofErr w:type="spellStart"/>
      <w:r>
        <w:t>anß</w:t>
      </w:r>
      <w:proofErr w:type="spellEnd"/>
      <w:r>
        <w:t xml:space="preserve"> </w:t>
      </w:r>
      <w:proofErr w:type="spellStart"/>
      <w:r>
        <w:t>kreütz</w:t>
      </w:r>
      <w:proofErr w:type="spellEnd"/>
      <w:r>
        <w:t xml:space="preserve"> </w:t>
      </w:r>
      <w:proofErr w:type="spellStart"/>
      <w:r>
        <w:t>fur</w:t>
      </w:r>
      <w:proofErr w:type="spellEnd"/>
      <w:r>
        <w:t xml:space="preserve"> uns geben. Das ander aber ist war durch Mosen / Propheten / </w:t>
      </w:r>
      <w:proofErr w:type="spellStart"/>
      <w:r>
        <w:t>sondlich</w:t>
      </w:r>
      <w:proofErr w:type="spellEnd"/>
      <w:r>
        <w:t xml:space="preserve"> durch </w:t>
      </w:r>
      <w:proofErr w:type="spellStart"/>
      <w:r>
        <w:t>Esaiam</w:t>
      </w:r>
      <w:proofErr w:type="spellEnd"/>
      <w:r>
        <w:t xml:space="preserve"> </w:t>
      </w:r>
      <w:proofErr w:type="spellStart"/>
      <w:r>
        <w:t>volgende</w:t>
      </w:r>
      <w:proofErr w:type="spellEnd"/>
      <w:r>
        <w:t xml:space="preserve"> / am aller </w:t>
      </w:r>
      <w:proofErr w:type="spellStart"/>
      <w:r>
        <w:t>klaersten</w:t>
      </w:r>
      <w:proofErr w:type="spellEnd"/>
      <w:r>
        <w:t xml:space="preserve"> durch </w:t>
      </w:r>
      <w:proofErr w:type="spellStart"/>
      <w:r>
        <w:t>Christon</w:t>
      </w:r>
      <w:proofErr w:type="spellEnd"/>
      <w:r>
        <w:t xml:space="preserve"> </w:t>
      </w:r>
      <w:proofErr w:type="spellStart"/>
      <w:r>
        <w:t>offtmals</w:t>
      </w:r>
      <w:proofErr w:type="spellEnd"/>
      <w:r>
        <w:t xml:space="preserve"> </w:t>
      </w:r>
      <w:proofErr w:type="spellStart"/>
      <w:r>
        <w:t>weyßgesagt</w:t>
      </w:r>
      <w:proofErr w:type="spellEnd"/>
      <w:r>
        <w:t xml:space="preserve">. </w:t>
      </w:r>
      <w:proofErr w:type="spellStart"/>
      <w:r>
        <w:t>Darumb</w:t>
      </w:r>
      <w:proofErr w:type="spellEnd"/>
      <w:r>
        <w:t xml:space="preserve"> </w:t>
      </w:r>
      <w:proofErr w:type="spellStart"/>
      <w:r>
        <w:t>mueß</w:t>
      </w:r>
      <w:proofErr w:type="spellEnd"/>
      <w:r>
        <w:t xml:space="preserve"> das erste falsch sein / </w:t>
      </w:r>
      <w:proofErr w:type="spellStart"/>
      <w:r>
        <w:t>unnd</w:t>
      </w:r>
      <w:proofErr w:type="spellEnd"/>
      <w:r>
        <w:t xml:space="preserve"> </w:t>
      </w:r>
      <w:proofErr w:type="spellStart"/>
      <w:r>
        <w:t>zunicht</w:t>
      </w:r>
      <w:proofErr w:type="spellEnd"/>
      <w:r>
        <w:t xml:space="preserve"> werden / als es ist. </w:t>
      </w:r>
    </w:p>
    <w:p w14:paraId="73ED4E45" w14:textId="77777777" w:rsidR="00660225" w:rsidRDefault="00660225" w:rsidP="00660225">
      <w:pPr>
        <w:pStyle w:val="StandardWeb"/>
      </w:pPr>
      <w:r>
        <w:t xml:space="preserve">Wo auch das erste </w:t>
      </w:r>
      <w:proofErr w:type="spellStart"/>
      <w:r>
        <w:t>bestuendt</w:t>
      </w:r>
      <w:proofErr w:type="spellEnd"/>
      <w:r>
        <w:t xml:space="preserve"> / </w:t>
      </w:r>
      <w:proofErr w:type="spellStart"/>
      <w:r>
        <w:t>muesten</w:t>
      </w:r>
      <w:proofErr w:type="spellEnd"/>
      <w:r>
        <w:t xml:space="preserve"> gar nahe aller Apostel </w:t>
      </w:r>
      <w:proofErr w:type="spellStart"/>
      <w:r>
        <w:t>schrifften</w:t>
      </w:r>
      <w:proofErr w:type="spellEnd"/>
      <w:r>
        <w:t xml:space="preserve"> fallen / und </w:t>
      </w:r>
      <w:proofErr w:type="spellStart"/>
      <w:r>
        <w:t>wurd</w:t>
      </w:r>
      <w:proofErr w:type="spellEnd"/>
      <w:r>
        <w:t xml:space="preserve"> </w:t>
      </w:r>
      <w:proofErr w:type="spellStart"/>
      <w:r>
        <w:t>ayn</w:t>
      </w:r>
      <w:proofErr w:type="spellEnd"/>
      <w:r>
        <w:t xml:space="preserve"> ewiger </w:t>
      </w:r>
      <w:proofErr w:type="spellStart"/>
      <w:r>
        <w:t>spot</w:t>
      </w:r>
      <w:proofErr w:type="spellEnd"/>
      <w:r>
        <w:t xml:space="preserve"> </w:t>
      </w:r>
      <w:proofErr w:type="spellStart"/>
      <w:r>
        <w:t>drauß</w:t>
      </w:r>
      <w:proofErr w:type="spellEnd"/>
      <w:r>
        <w:t xml:space="preserve">. </w:t>
      </w:r>
    </w:p>
    <w:p w14:paraId="71E09B0F" w14:textId="77777777" w:rsidR="00660225" w:rsidRDefault="00660225" w:rsidP="00660225">
      <w:pPr>
        <w:pStyle w:val="StandardWeb"/>
      </w:pPr>
      <w:r>
        <w:t xml:space="preserve">Weyl wir denn des </w:t>
      </w:r>
      <w:proofErr w:type="spellStart"/>
      <w:r>
        <w:t>herren</w:t>
      </w:r>
      <w:proofErr w:type="spellEnd"/>
      <w:r>
        <w:t xml:space="preserve"> </w:t>
      </w:r>
      <w:proofErr w:type="spellStart"/>
      <w:r>
        <w:t>leyp</w:t>
      </w:r>
      <w:proofErr w:type="spellEnd"/>
      <w:r>
        <w:t xml:space="preserve"> </w:t>
      </w:r>
      <w:proofErr w:type="spellStart"/>
      <w:r>
        <w:t>urthaylen</w:t>
      </w:r>
      <w:proofErr w:type="spellEnd"/>
      <w:r>
        <w:t xml:space="preserve"> oder richten / und </w:t>
      </w:r>
      <w:proofErr w:type="spellStart"/>
      <w:r>
        <w:t>wol</w:t>
      </w:r>
      <w:proofErr w:type="spellEnd"/>
      <w:r>
        <w:t xml:space="preserve"> </w:t>
      </w:r>
      <w:proofErr w:type="spellStart"/>
      <w:r>
        <w:t>undterschayden</w:t>
      </w:r>
      <w:proofErr w:type="spellEnd"/>
      <w:r>
        <w:t xml:space="preserve"> </w:t>
      </w:r>
      <w:proofErr w:type="spellStart"/>
      <w:r>
        <w:t>muessen</w:t>
      </w:r>
      <w:proofErr w:type="spellEnd"/>
      <w:r>
        <w:t xml:space="preserve"> / </w:t>
      </w:r>
      <w:proofErr w:type="spellStart"/>
      <w:r>
        <w:t>nit</w:t>
      </w:r>
      <w:proofErr w:type="spellEnd"/>
      <w:r>
        <w:t xml:space="preserve"> als </w:t>
      </w:r>
      <w:proofErr w:type="spellStart"/>
      <w:r>
        <w:t>imm</w:t>
      </w:r>
      <w:proofErr w:type="spellEnd"/>
      <w:r>
        <w:t xml:space="preserve"> Sacrament ist / </w:t>
      </w:r>
      <w:proofErr w:type="spellStart"/>
      <w:r>
        <w:t>sonder</w:t>
      </w:r>
      <w:proofErr w:type="spellEnd"/>
      <w:r>
        <w:t xml:space="preserve"> als er </w:t>
      </w:r>
      <w:proofErr w:type="spellStart"/>
      <w:r>
        <w:t>seynen</w:t>
      </w:r>
      <w:proofErr w:type="spellEnd"/>
      <w:r>
        <w:t xml:space="preserve"> </w:t>
      </w:r>
      <w:proofErr w:type="spellStart"/>
      <w:r>
        <w:t>leyb</w:t>
      </w:r>
      <w:proofErr w:type="spellEnd"/>
      <w:r>
        <w:t xml:space="preserve"> </w:t>
      </w:r>
      <w:proofErr w:type="spellStart"/>
      <w:r>
        <w:t>ayn</w:t>
      </w:r>
      <w:proofErr w:type="spellEnd"/>
      <w:r>
        <w:t xml:space="preserve"> </w:t>
      </w:r>
      <w:proofErr w:type="spellStart"/>
      <w:r>
        <w:t>sünd</w:t>
      </w:r>
      <w:proofErr w:type="spellEnd"/>
      <w:r>
        <w:t xml:space="preserve"> </w:t>
      </w:r>
      <w:proofErr w:type="spellStart"/>
      <w:r>
        <w:t>opffer</w:t>
      </w:r>
      <w:proofErr w:type="spellEnd"/>
      <w:r>
        <w:t xml:space="preserve"> </w:t>
      </w:r>
      <w:proofErr w:type="spellStart"/>
      <w:r>
        <w:t>speyß</w:t>
      </w:r>
      <w:proofErr w:type="spellEnd"/>
      <w:r>
        <w:t xml:space="preserve"> </w:t>
      </w:r>
      <w:proofErr w:type="spellStart"/>
      <w:r>
        <w:t>opffer</w:t>
      </w:r>
      <w:proofErr w:type="spellEnd"/>
      <w:r>
        <w:t xml:space="preserve"> / heb </w:t>
      </w:r>
      <w:proofErr w:type="spellStart"/>
      <w:r>
        <w:t>unnd</w:t>
      </w:r>
      <w:proofErr w:type="spellEnd"/>
      <w:r>
        <w:t xml:space="preserve"> web </w:t>
      </w:r>
      <w:proofErr w:type="spellStart"/>
      <w:r>
        <w:t>opffer</w:t>
      </w:r>
      <w:proofErr w:type="spellEnd"/>
      <w:r>
        <w:t xml:space="preserve"> seinem </w:t>
      </w:r>
      <w:proofErr w:type="spellStart"/>
      <w:r>
        <w:t>vatter</w:t>
      </w:r>
      <w:proofErr w:type="spellEnd"/>
      <w:r>
        <w:t xml:space="preserve"> </w:t>
      </w:r>
      <w:proofErr w:type="spellStart"/>
      <w:r>
        <w:t>auß</w:t>
      </w:r>
      <w:proofErr w:type="spellEnd"/>
      <w:r>
        <w:t xml:space="preserve"> </w:t>
      </w:r>
      <w:proofErr w:type="spellStart"/>
      <w:r>
        <w:t>freyem</w:t>
      </w:r>
      <w:proofErr w:type="spellEnd"/>
      <w:r>
        <w:t xml:space="preserve"> willen </w:t>
      </w:r>
      <w:proofErr w:type="spellStart"/>
      <w:r>
        <w:t>geopffert</w:t>
      </w:r>
      <w:proofErr w:type="spellEnd"/>
      <w:r>
        <w:t xml:space="preserve"> / und die </w:t>
      </w:r>
      <w:proofErr w:type="spellStart"/>
      <w:r>
        <w:t>grosseste</w:t>
      </w:r>
      <w:proofErr w:type="spellEnd"/>
      <w:r>
        <w:t xml:space="preserve"> </w:t>
      </w:r>
      <w:proofErr w:type="spellStart"/>
      <w:r>
        <w:t>unschult</w:t>
      </w:r>
      <w:proofErr w:type="spellEnd"/>
      <w:r>
        <w:t xml:space="preserve"> / </w:t>
      </w:r>
      <w:proofErr w:type="spellStart"/>
      <w:r>
        <w:t>hochsten</w:t>
      </w:r>
      <w:proofErr w:type="spellEnd"/>
      <w:r>
        <w:t xml:space="preserve"> gehorsam / </w:t>
      </w:r>
      <w:proofErr w:type="spellStart"/>
      <w:r>
        <w:t>wonssame</w:t>
      </w:r>
      <w:proofErr w:type="spellEnd"/>
      <w:r>
        <w:t xml:space="preserve"> liebe </w:t>
      </w:r>
      <w:proofErr w:type="spellStart"/>
      <w:r>
        <w:t>beweyset</w:t>
      </w:r>
      <w:proofErr w:type="spellEnd"/>
      <w:r>
        <w:t xml:space="preserve"> </w:t>
      </w:r>
      <w:proofErr w:type="spellStart"/>
      <w:r>
        <w:t>hatt</w:t>
      </w:r>
      <w:proofErr w:type="spellEnd"/>
      <w:r>
        <w:t xml:space="preserve"> / </w:t>
      </w:r>
      <w:proofErr w:type="spellStart"/>
      <w:r>
        <w:t>volget</w:t>
      </w:r>
      <w:proofErr w:type="spellEnd"/>
      <w:r>
        <w:t xml:space="preserve"> / daß </w:t>
      </w:r>
      <w:proofErr w:type="spellStart"/>
      <w:r>
        <w:t>sy</w:t>
      </w:r>
      <w:proofErr w:type="spellEnd"/>
      <w:r>
        <w:t xml:space="preserve"> des </w:t>
      </w:r>
      <w:proofErr w:type="spellStart"/>
      <w:r>
        <w:t>herren</w:t>
      </w:r>
      <w:proofErr w:type="spellEnd"/>
      <w:r>
        <w:t xml:space="preserve"> Brot und Kelch alle </w:t>
      </w:r>
      <w:proofErr w:type="spellStart"/>
      <w:r>
        <w:t>sampt</w:t>
      </w:r>
      <w:proofErr w:type="spellEnd"/>
      <w:r>
        <w:t xml:space="preserve"> </w:t>
      </w:r>
      <w:proofErr w:type="spellStart"/>
      <w:r>
        <w:t>unwirdigklich</w:t>
      </w:r>
      <w:proofErr w:type="spellEnd"/>
      <w:r>
        <w:t xml:space="preserve"> genommen / </w:t>
      </w:r>
      <w:proofErr w:type="spellStart"/>
      <w:r>
        <w:t>unnd</w:t>
      </w:r>
      <w:proofErr w:type="spellEnd"/>
      <w:r>
        <w:t xml:space="preserve"> sich des </w:t>
      </w:r>
      <w:proofErr w:type="spellStart"/>
      <w:r>
        <w:t>todts</w:t>
      </w:r>
      <w:proofErr w:type="spellEnd"/>
      <w:r>
        <w:t xml:space="preserve"> Jesu Christi und </w:t>
      </w:r>
      <w:proofErr w:type="spellStart"/>
      <w:r>
        <w:t>gerichts</w:t>
      </w:r>
      <w:proofErr w:type="spellEnd"/>
      <w:r>
        <w:t xml:space="preserve"> schuldig gemacht haben / die </w:t>
      </w:r>
      <w:proofErr w:type="spellStart"/>
      <w:r>
        <w:t>nit</w:t>
      </w:r>
      <w:proofErr w:type="spellEnd"/>
      <w:r>
        <w:t xml:space="preserve"> </w:t>
      </w:r>
      <w:proofErr w:type="spellStart"/>
      <w:r>
        <w:t>zueruck</w:t>
      </w:r>
      <w:proofErr w:type="spellEnd"/>
      <w:r>
        <w:t xml:space="preserve"> sehen / </w:t>
      </w:r>
      <w:proofErr w:type="spellStart"/>
      <w:r>
        <w:t>unn</w:t>
      </w:r>
      <w:proofErr w:type="spellEnd"/>
      <w:r>
        <w:t xml:space="preserve"> die figurierte </w:t>
      </w:r>
      <w:proofErr w:type="spellStart"/>
      <w:r>
        <w:t>auff</w:t>
      </w:r>
      <w:proofErr w:type="spellEnd"/>
      <w:r>
        <w:t xml:space="preserve"> </w:t>
      </w:r>
      <w:proofErr w:type="spellStart"/>
      <w:r>
        <w:t>gehenckte</w:t>
      </w:r>
      <w:proofErr w:type="spellEnd"/>
      <w:r>
        <w:t xml:space="preserve"> schlangen </w:t>
      </w:r>
      <w:proofErr w:type="spellStart"/>
      <w:r>
        <w:t>nit</w:t>
      </w:r>
      <w:proofErr w:type="spellEnd"/>
      <w:r>
        <w:t xml:space="preserve"> ansehen / </w:t>
      </w:r>
      <w:proofErr w:type="spellStart"/>
      <w:r>
        <w:t>sonder</w:t>
      </w:r>
      <w:proofErr w:type="spellEnd"/>
      <w:r>
        <w:t xml:space="preserve"> nur </w:t>
      </w:r>
      <w:proofErr w:type="spellStart"/>
      <w:r>
        <w:t>achtung</w:t>
      </w:r>
      <w:proofErr w:type="spellEnd"/>
      <w:r>
        <w:t xml:space="preserve"> haben </w:t>
      </w:r>
      <w:proofErr w:type="spellStart"/>
      <w:r>
        <w:t>auff</w:t>
      </w:r>
      <w:proofErr w:type="spellEnd"/>
      <w:r>
        <w:t xml:space="preserve"> das Sacrament / daß </w:t>
      </w:r>
      <w:proofErr w:type="spellStart"/>
      <w:r>
        <w:t>sy</w:t>
      </w:r>
      <w:proofErr w:type="spellEnd"/>
      <w:r>
        <w:t xml:space="preserve"> Christum mit dem Sacrament </w:t>
      </w:r>
      <w:proofErr w:type="spellStart"/>
      <w:r>
        <w:t>entpfahen</w:t>
      </w:r>
      <w:proofErr w:type="spellEnd"/>
      <w:r>
        <w:t xml:space="preserve">. Es </w:t>
      </w:r>
      <w:proofErr w:type="spellStart"/>
      <w:r>
        <w:t>were</w:t>
      </w:r>
      <w:proofErr w:type="spellEnd"/>
      <w:r>
        <w:t xml:space="preserve"> </w:t>
      </w:r>
      <w:proofErr w:type="spellStart"/>
      <w:r>
        <w:t>jnen</w:t>
      </w:r>
      <w:proofErr w:type="spellEnd"/>
      <w:r>
        <w:t xml:space="preserve"> auch besser / wenn </w:t>
      </w:r>
      <w:proofErr w:type="spellStart"/>
      <w:r>
        <w:t>sy</w:t>
      </w:r>
      <w:proofErr w:type="spellEnd"/>
      <w:r>
        <w:t xml:space="preserve"> </w:t>
      </w:r>
      <w:proofErr w:type="spellStart"/>
      <w:r>
        <w:t>feygen</w:t>
      </w:r>
      <w:proofErr w:type="spellEnd"/>
      <w:r>
        <w:t xml:space="preserve"> </w:t>
      </w:r>
      <w:proofErr w:type="spellStart"/>
      <w:r>
        <w:t>darfur</w:t>
      </w:r>
      <w:proofErr w:type="spellEnd"/>
      <w:r>
        <w:t xml:space="preserve"> fressen. Des </w:t>
      </w:r>
      <w:proofErr w:type="spellStart"/>
      <w:r>
        <w:t>herren</w:t>
      </w:r>
      <w:proofErr w:type="spellEnd"/>
      <w:r>
        <w:t xml:space="preserve"> </w:t>
      </w:r>
      <w:proofErr w:type="spellStart"/>
      <w:r>
        <w:t>leyp</w:t>
      </w:r>
      <w:proofErr w:type="spellEnd"/>
      <w:r>
        <w:t xml:space="preserve"> ist der </w:t>
      </w:r>
      <w:proofErr w:type="spellStart"/>
      <w:r>
        <w:t>verheyssen</w:t>
      </w:r>
      <w:proofErr w:type="spellEnd"/>
      <w:r>
        <w:t xml:space="preserve"> </w:t>
      </w:r>
      <w:proofErr w:type="spellStart"/>
      <w:r>
        <w:t>leyp</w:t>
      </w:r>
      <w:proofErr w:type="spellEnd"/>
      <w:r>
        <w:t xml:space="preserve"> / welcher der </w:t>
      </w:r>
      <w:proofErr w:type="spellStart"/>
      <w:r>
        <w:t>welt</w:t>
      </w:r>
      <w:proofErr w:type="spellEnd"/>
      <w:r>
        <w:t xml:space="preserve"> </w:t>
      </w:r>
      <w:proofErr w:type="spellStart"/>
      <w:r>
        <w:t>sünd</w:t>
      </w:r>
      <w:proofErr w:type="spellEnd"/>
      <w:r>
        <w:t xml:space="preserve"> </w:t>
      </w:r>
      <w:proofErr w:type="spellStart"/>
      <w:r>
        <w:t>hyntragen</w:t>
      </w:r>
      <w:proofErr w:type="spellEnd"/>
      <w:r>
        <w:t xml:space="preserve"> </w:t>
      </w:r>
      <w:proofErr w:type="spellStart"/>
      <w:r>
        <w:t>solt</w:t>
      </w:r>
      <w:proofErr w:type="spellEnd"/>
      <w:r>
        <w:t xml:space="preserve"> / durch sein </w:t>
      </w:r>
      <w:proofErr w:type="spellStart"/>
      <w:r>
        <w:t>leyden</w:t>
      </w:r>
      <w:proofErr w:type="spellEnd"/>
      <w:r>
        <w:t xml:space="preserve"> und todt. </w:t>
      </w:r>
      <w:proofErr w:type="spellStart"/>
      <w:r>
        <w:t>Darumb</w:t>
      </w:r>
      <w:proofErr w:type="spellEnd"/>
      <w:r>
        <w:t xml:space="preserve"> was von </w:t>
      </w:r>
      <w:proofErr w:type="spellStart"/>
      <w:r>
        <w:t>jm</w:t>
      </w:r>
      <w:proofErr w:type="spellEnd"/>
      <w:r>
        <w:t xml:space="preserve"> </w:t>
      </w:r>
      <w:proofErr w:type="spellStart"/>
      <w:r>
        <w:t>geschriben</w:t>
      </w:r>
      <w:proofErr w:type="spellEnd"/>
      <w:r>
        <w:t xml:space="preserve"> / wie er </w:t>
      </w:r>
      <w:proofErr w:type="spellStart"/>
      <w:r>
        <w:t>solt</w:t>
      </w:r>
      <w:proofErr w:type="spellEnd"/>
      <w:r>
        <w:t xml:space="preserve"> verwundt werden </w:t>
      </w:r>
      <w:proofErr w:type="spellStart"/>
      <w:r>
        <w:t>umb</w:t>
      </w:r>
      <w:proofErr w:type="spellEnd"/>
      <w:r>
        <w:t xml:space="preserve"> unser </w:t>
      </w:r>
      <w:proofErr w:type="spellStart"/>
      <w:r>
        <w:t>erlosung</w:t>
      </w:r>
      <w:proofErr w:type="spellEnd"/>
      <w:r>
        <w:t xml:space="preserve"> willen etc. Das alles hat uns Christus erinnern wollen / und </w:t>
      </w:r>
      <w:proofErr w:type="spellStart"/>
      <w:r>
        <w:t>verstendigt</w:t>
      </w:r>
      <w:proofErr w:type="spellEnd"/>
      <w:r>
        <w:t xml:space="preserve"> haben / wann wir sein </w:t>
      </w:r>
      <w:proofErr w:type="spellStart"/>
      <w:r>
        <w:t>prot</w:t>
      </w:r>
      <w:proofErr w:type="spellEnd"/>
      <w:r>
        <w:t xml:space="preserve"> essen wollen. Daß Paulus hie den </w:t>
      </w:r>
      <w:proofErr w:type="spellStart"/>
      <w:r>
        <w:t>leyp</w:t>
      </w:r>
      <w:proofErr w:type="spellEnd"/>
      <w:r>
        <w:t xml:space="preserve"> </w:t>
      </w:r>
      <w:proofErr w:type="spellStart"/>
      <w:r>
        <w:t>allayn</w:t>
      </w:r>
      <w:proofErr w:type="spellEnd"/>
      <w:r>
        <w:t xml:space="preserve"> nennet / das thut er </w:t>
      </w:r>
      <w:proofErr w:type="spellStart"/>
      <w:r>
        <w:t>nit</w:t>
      </w:r>
      <w:proofErr w:type="spellEnd"/>
      <w:r>
        <w:t xml:space="preserve"> derhalben / daß wir das </w:t>
      </w:r>
      <w:proofErr w:type="spellStart"/>
      <w:r>
        <w:t>plut</w:t>
      </w:r>
      <w:proofErr w:type="spellEnd"/>
      <w:r>
        <w:t xml:space="preserve"> des </w:t>
      </w:r>
      <w:proofErr w:type="spellStart"/>
      <w:r>
        <w:t>herren</w:t>
      </w:r>
      <w:proofErr w:type="spellEnd"/>
      <w:r>
        <w:t xml:space="preserve"> </w:t>
      </w:r>
      <w:proofErr w:type="spellStart"/>
      <w:r>
        <w:t>ungericht</w:t>
      </w:r>
      <w:proofErr w:type="spellEnd"/>
      <w:r>
        <w:t xml:space="preserve"> und </w:t>
      </w:r>
      <w:proofErr w:type="spellStart"/>
      <w:r>
        <w:t>ungeurtaylt</w:t>
      </w:r>
      <w:proofErr w:type="spellEnd"/>
      <w:r>
        <w:t xml:space="preserve"> / und </w:t>
      </w:r>
      <w:proofErr w:type="spellStart"/>
      <w:r>
        <w:t>nit</w:t>
      </w:r>
      <w:proofErr w:type="spellEnd"/>
      <w:r>
        <w:t xml:space="preserve"> </w:t>
      </w:r>
      <w:proofErr w:type="spellStart"/>
      <w:r>
        <w:t>undterschidlich</w:t>
      </w:r>
      <w:proofErr w:type="spellEnd"/>
      <w:r>
        <w:t xml:space="preserve"> erkennen / und </w:t>
      </w:r>
      <w:proofErr w:type="spellStart"/>
      <w:r>
        <w:t>uber</w:t>
      </w:r>
      <w:proofErr w:type="spellEnd"/>
      <w:r>
        <w:t xml:space="preserve"> alles </w:t>
      </w:r>
      <w:proofErr w:type="spellStart"/>
      <w:r>
        <w:t>plut</w:t>
      </w:r>
      <w:proofErr w:type="spellEnd"/>
      <w:r>
        <w:t xml:space="preserve"> </w:t>
      </w:r>
      <w:proofErr w:type="spellStart"/>
      <w:r>
        <w:t>schetzen</w:t>
      </w:r>
      <w:proofErr w:type="spellEnd"/>
      <w:r>
        <w:t xml:space="preserve"> sollen / sonder bey dem leib </w:t>
      </w:r>
      <w:proofErr w:type="spellStart"/>
      <w:r>
        <w:t>muessen</w:t>
      </w:r>
      <w:proofErr w:type="spellEnd"/>
      <w:r>
        <w:t xml:space="preserve"> wir auch </w:t>
      </w:r>
      <w:proofErr w:type="spellStart"/>
      <w:r>
        <w:t>vernemen</w:t>
      </w:r>
      <w:proofErr w:type="spellEnd"/>
      <w:r>
        <w:t xml:space="preserve"> / daß wir des </w:t>
      </w:r>
      <w:proofErr w:type="spellStart"/>
      <w:r>
        <w:t>herren</w:t>
      </w:r>
      <w:proofErr w:type="spellEnd"/>
      <w:r>
        <w:t xml:space="preserve"> </w:t>
      </w:r>
      <w:proofErr w:type="spellStart"/>
      <w:r>
        <w:t>plut</w:t>
      </w:r>
      <w:proofErr w:type="spellEnd"/>
      <w:r>
        <w:t xml:space="preserve"> </w:t>
      </w:r>
      <w:proofErr w:type="spellStart"/>
      <w:r>
        <w:t>undterschayden</w:t>
      </w:r>
      <w:proofErr w:type="spellEnd"/>
      <w:r>
        <w:t xml:space="preserve"> sollen / so wir </w:t>
      </w:r>
      <w:proofErr w:type="spellStart"/>
      <w:r>
        <w:t>nit</w:t>
      </w:r>
      <w:proofErr w:type="spellEnd"/>
      <w:r>
        <w:t xml:space="preserve"> schuldig werden </w:t>
      </w:r>
      <w:proofErr w:type="spellStart"/>
      <w:r>
        <w:t>wolten</w:t>
      </w:r>
      <w:proofErr w:type="spellEnd"/>
      <w:r>
        <w:t xml:space="preserve"> </w:t>
      </w:r>
      <w:proofErr w:type="spellStart"/>
      <w:r>
        <w:t>seynes</w:t>
      </w:r>
      <w:proofErr w:type="spellEnd"/>
      <w:r>
        <w:t xml:space="preserve"> </w:t>
      </w:r>
      <w:proofErr w:type="spellStart"/>
      <w:r>
        <w:t>pluts</w:t>
      </w:r>
      <w:proofErr w:type="spellEnd"/>
      <w:r>
        <w:t xml:space="preserve">. </w:t>
      </w:r>
      <w:proofErr w:type="spellStart"/>
      <w:r>
        <w:t>Darumb</w:t>
      </w:r>
      <w:proofErr w:type="spellEnd"/>
      <w:r>
        <w:t xml:space="preserve"> </w:t>
      </w:r>
      <w:proofErr w:type="spellStart"/>
      <w:r>
        <w:t>hatt</w:t>
      </w:r>
      <w:proofErr w:type="spellEnd"/>
      <w:r>
        <w:t xml:space="preserve"> Paulus alles </w:t>
      </w:r>
      <w:proofErr w:type="spellStart"/>
      <w:r>
        <w:t>leyb</w:t>
      </w:r>
      <w:proofErr w:type="spellEnd"/>
      <w:r>
        <w:t xml:space="preserve"> und </w:t>
      </w:r>
      <w:proofErr w:type="spellStart"/>
      <w:r>
        <w:t>plut</w:t>
      </w:r>
      <w:proofErr w:type="spellEnd"/>
      <w:r>
        <w:t xml:space="preserve"> </w:t>
      </w:r>
      <w:proofErr w:type="spellStart"/>
      <w:r>
        <w:t>genennt</w:t>
      </w:r>
      <w:proofErr w:type="spellEnd"/>
      <w:r>
        <w:t xml:space="preserve">. </w:t>
      </w:r>
    </w:p>
    <w:p w14:paraId="50A9812A" w14:textId="77777777" w:rsidR="00660225" w:rsidRDefault="00660225" w:rsidP="00660225">
      <w:pPr>
        <w:pStyle w:val="StandardWeb"/>
      </w:pPr>
      <w:r>
        <w:t xml:space="preserve">Wenn wir </w:t>
      </w:r>
      <w:proofErr w:type="spellStart"/>
      <w:r>
        <w:t>solichen</w:t>
      </w:r>
      <w:proofErr w:type="spellEnd"/>
      <w:r>
        <w:t xml:space="preserve"> ernsten </w:t>
      </w:r>
      <w:proofErr w:type="spellStart"/>
      <w:r>
        <w:t>verstandt</w:t>
      </w:r>
      <w:proofErr w:type="spellEnd"/>
      <w:r>
        <w:t xml:space="preserve"> ab dem </w:t>
      </w:r>
      <w:proofErr w:type="spellStart"/>
      <w:r>
        <w:t>leyb</w:t>
      </w:r>
      <w:proofErr w:type="spellEnd"/>
      <w:r>
        <w:t xml:space="preserve"> und </w:t>
      </w:r>
      <w:proofErr w:type="spellStart"/>
      <w:r>
        <w:t>plut</w:t>
      </w:r>
      <w:proofErr w:type="spellEnd"/>
      <w:r>
        <w:t xml:space="preserve"> Christi </w:t>
      </w:r>
      <w:proofErr w:type="spellStart"/>
      <w:r>
        <w:t>hetten</w:t>
      </w:r>
      <w:proofErr w:type="spellEnd"/>
      <w:r>
        <w:t xml:space="preserve"> / </w:t>
      </w:r>
      <w:proofErr w:type="spellStart"/>
      <w:r>
        <w:t>wurd</w:t>
      </w:r>
      <w:proofErr w:type="spellEnd"/>
      <w:r>
        <w:t xml:space="preserve"> sich unser </w:t>
      </w:r>
      <w:proofErr w:type="spellStart"/>
      <w:r>
        <w:t>kayner</w:t>
      </w:r>
      <w:proofErr w:type="spellEnd"/>
      <w:r>
        <w:t xml:space="preserve"> voll fressen / oder </w:t>
      </w:r>
      <w:proofErr w:type="spellStart"/>
      <w:r>
        <w:t>ubersauffen</w:t>
      </w:r>
      <w:proofErr w:type="spellEnd"/>
      <w:r>
        <w:t xml:space="preserve"> / als die </w:t>
      </w:r>
      <w:proofErr w:type="spellStart"/>
      <w:r>
        <w:t>unverstendige</w:t>
      </w:r>
      <w:proofErr w:type="spellEnd"/>
      <w:r>
        <w:t xml:space="preserve"> </w:t>
      </w:r>
      <w:proofErr w:type="spellStart"/>
      <w:r>
        <w:t>Corinthier</w:t>
      </w:r>
      <w:proofErr w:type="spellEnd"/>
      <w:r>
        <w:t xml:space="preserve"> </w:t>
      </w:r>
      <w:proofErr w:type="spellStart"/>
      <w:r>
        <w:t>thetten</w:t>
      </w:r>
      <w:proofErr w:type="spellEnd"/>
      <w:r>
        <w:t xml:space="preserve"> / </w:t>
      </w:r>
      <w:proofErr w:type="spellStart"/>
      <w:r>
        <w:t>sonnder</w:t>
      </w:r>
      <w:proofErr w:type="spellEnd"/>
      <w:r>
        <w:t xml:space="preserve"> </w:t>
      </w:r>
      <w:proofErr w:type="spellStart"/>
      <w:r>
        <w:t>ain</w:t>
      </w:r>
      <w:proofErr w:type="spellEnd"/>
      <w:r>
        <w:t xml:space="preserve"> </w:t>
      </w:r>
      <w:proofErr w:type="spellStart"/>
      <w:r>
        <w:t>yegklicher</w:t>
      </w:r>
      <w:proofErr w:type="spellEnd"/>
      <w:r>
        <w:t xml:space="preserve"> </w:t>
      </w:r>
      <w:proofErr w:type="spellStart"/>
      <w:r>
        <w:t>wurd</w:t>
      </w:r>
      <w:proofErr w:type="spellEnd"/>
      <w:r>
        <w:t xml:space="preserve"> sich </w:t>
      </w:r>
      <w:proofErr w:type="spellStart"/>
      <w:r>
        <w:t>allerlay</w:t>
      </w:r>
      <w:proofErr w:type="spellEnd"/>
      <w:r>
        <w:t xml:space="preserve"> </w:t>
      </w:r>
      <w:proofErr w:type="spellStart"/>
      <w:r>
        <w:t>laster</w:t>
      </w:r>
      <w:proofErr w:type="spellEnd"/>
      <w:r>
        <w:t xml:space="preserve"> enthalten die Christo zuwider oder zuschanden </w:t>
      </w:r>
      <w:proofErr w:type="spellStart"/>
      <w:r>
        <w:t>raychen</w:t>
      </w:r>
      <w:proofErr w:type="spellEnd"/>
      <w:r>
        <w:t xml:space="preserve">. </w:t>
      </w:r>
      <w:proofErr w:type="spellStart"/>
      <w:r>
        <w:t>Darumb</w:t>
      </w:r>
      <w:proofErr w:type="spellEnd"/>
      <w:r>
        <w:t xml:space="preserve"> soll sich </w:t>
      </w:r>
      <w:proofErr w:type="spellStart"/>
      <w:r>
        <w:t>ayn</w:t>
      </w:r>
      <w:proofErr w:type="spellEnd"/>
      <w:r>
        <w:t xml:space="preserve"> </w:t>
      </w:r>
      <w:proofErr w:type="spellStart"/>
      <w:r>
        <w:t>yegklicher</w:t>
      </w:r>
      <w:proofErr w:type="spellEnd"/>
      <w:r>
        <w:t xml:space="preserve"> </w:t>
      </w:r>
      <w:proofErr w:type="spellStart"/>
      <w:r>
        <w:t>selbs</w:t>
      </w:r>
      <w:proofErr w:type="spellEnd"/>
      <w:r>
        <w:t xml:space="preserve"> vor </w:t>
      </w:r>
      <w:proofErr w:type="spellStart"/>
      <w:r>
        <w:t>gnugsam</w:t>
      </w:r>
      <w:proofErr w:type="spellEnd"/>
      <w:r>
        <w:t xml:space="preserve"> </w:t>
      </w:r>
      <w:proofErr w:type="spellStart"/>
      <w:r>
        <w:t>pruefen</w:t>
      </w:r>
      <w:proofErr w:type="spellEnd"/>
      <w:r>
        <w:t xml:space="preserve"> / und also wie gesagt ist / essen von des </w:t>
      </w:r>
      <w:proofErr w:type="spellStart"/>
      <w:r>
        <w:t>herren</w:t>
      </w:r>
      <w:proofErr w:type="spellEnd"/>
      <w:r>
        <w:t xml:space="preserve"> </w:t>
      </w:r>
      <w:proofErr w:type="spellStart"/>
      <w:r>
        <w:t>prot</w:t>
      </w:r>
      <w:proofErr w:type="spellEnd"/>
      <w:r>
        <w:t xml:space="preserve"> / und von dem </w:t>
      </w:r>
      <w:proofErr w:type="spellStart"/>
      <w:r>
        <w:t>kelch</w:t>
      </w:r>
      <w:proofErr w:type="spellEnd"/>
      <w:r>
        <w:t xml:space="preserve"> </w:t>
      </w:r>
      <w:proofErr w:type="spellStart"/>
      <w:r>
        <w:t>trincken</w:t>
      </w:r>
      <w:proofErr w:type="spellEnd"/>
      <w:r>
        <w:t xml:space="preserve">. </w:t>
      </w:r>
    </w:p>
    <w:p w14:paraId="11CD05B2" w14:textId="77777777" w:rsidR="00660225" w:rsidRDefault="00660225" w:rsidP="00660225">
      <w:pPr>
        <w:pStyle w:val="StandardWeb"/>
      </w:pPr>
      <w:proofErr w:type="spellStart"/>
      <w:r>
        <w:t>Pruefen</w:t>
      </w:r>
      <w:proofErr w:type="spellEnd"/>
      <w:r>
        <w:t xml:space="preserve"> </w:t>
      </w:r>
      <w:proofErr w:type="spellStart"/>
      <w:r>
        <w:t>haist</w:t>
      </w:r>
      <w:proofErr w:type="spellEnd"/>
      <w:r>
        <w:t xml:space="preserve"> gewißlich erkennen / das ist / </w:t>
      </w:r>
      <w:proofErr w:type="spellStart"/>
      <w:r>
        <w:t>erfaren</w:t>
      </w:r>
      <w:proofErr w:type="spellEnd"/>
      <w:r>
        <w:t xml:space="preserve">. Paulus </w:t>
      </w:r>
      <w:proofErr w:type="spellStart"/>
      <w:r>
        <w:t>gepraucht</w:t>
      </w:r>
      <w:proofErr w:type="spellEnd"/>
      <w:r>
        <w:t xml:space="preserve"> das </w:t>
      </w:r>
      <w:proofErr w:type="spellStart"/>
      <w:r>
        <w:t>wort</w:t>
      </w:r>
      <w:proofErr w:type="spellEnd"/>
      <w:r>
        <w:t xml:space="preserve"> in der </w:t>
      </w:r>
      <w:proofErr w:type="spellStart"/>
      <w:r>
        <w:t>Kriechischen</w:t>
      </w:r>
      <w:proofErr w:type="spellEnd"/>
      <w:r>
        <w:t xml:space="preserve"> </w:t>
      </w:r>
      <w:proofErr w:type="spellStart"/>
      <w:r>
        <w:t>zungen</w:t>
      </w:r>
      <w:proofErr w:type="spellEnd"/>
      <w:r>
        <w:t xml:space="preserve"> an </w:t>
      </w:r>
      <w:proofErr w:type="spellStart"/>
      <w:r>
        <w:t>vil</w:t>
      </w:r>
      <w:proofErr w:type="spellEnd"/>
      <w:r>
        <w:t xml:space="preserve"> enden. Ro. 5. und 12. 1. </w:t>
      </w:r>
      <w:proofErr w:type="spellStart"/>
      <w:r>
        <w:t>Thessa</w:t>
      </w:r>
      <w:proofErr w:type="spellEnd"/>
      <w:r>
        <w:t xml:space="preserve">. 5. und </w:t>
      </w:r>
      <w:proofErr w:type="spellStart"/>
      <w:r>
        <w:t>haysset</w:t>
      </w:r>
      <w:proofErr w:type="spellEnd"/>
      <w:r>
        <w:t xml:space="preserve"> alle </w:t>
      </w:r>
      <w:proofErr w:type="spellStart"/>
      <w:r>
        <w:t>zeyt</w:t>
      </w:r>
      <w:proofErr w:type="spellEnd"/>
      <w:r>
        <w:t xml:space="preserve"> </w:t>
      </w:r>
      <w:proofErr w:type="spellStart"/>
      <w:r>
        <w:t>aygentlich</w:t>
      </w:r>
      <w:proofErr w:type="spellEnd"/>
      <w:r>
        <w:t xml:space="preserve"> </w:t>
      </w:r>
      <w:proofErr w:type="spellStart"/>
      <w:r>
        <w:t>erfaren</w:t>
      </w:r>
      <w:proofErr w:type="spellEnd"/>
      <w:r>
        <w:t xml:space="preserve"> / gewißlich </w:t>
      </w:r>
      <w:proofErr w:type="spellStart"/>
      <w:r>
        <w:t>versteen</w:t>
      </w:r>
      <w:proofErr w:type="spellEnd"/>
      <w:r>
        <w:t xml:space="preserve"> in der </w:t>
      </w:r>
      <w:proofErr w:type="spellStart"/>
      <w:r>
        <w:t>maynung</w:t>
      </w:r>
      <w:proofErr w:type="spellEnd"/>
      <w:r>
        <w:t xml:space="preserve"> / in </w:t>
      </w:r>
      <w:proofErr w:type="spellStart"/>
      <w:r>
        <w:t>welchers</w:t>
      </w:r>
      <w:proofErr w:type="spellEnd"/>
      <w:r>
        <w:t xml:space="preserve"> Joan. I. c. 4. </w:t>
      </w:r>
      <w:proofErr w:type="spellStart"/>
      <w:r>
        <w:t>praucht</w:t>
      </w:r>
      <w:proofErr w:type="spellEnd"/>
      <w:r>
        <w:t xml:space="preserve"> / als er spricht. Erkennet vor die </w:t>
      </w:r>
      <w:proofErr w:type="spellStart"/>
      <w:r>
        <w:t>gayster</w:t>
      </w:r>
      <w:proofErr w:type="spellEnd"/>
      <w:r>
        <w:t xml:space="preserve"> / ob </w:t>
      </w:r>
      <w:proofErr w:type="spellStart"/>
      <w:r>
        <w:t>sy</w:t>
      </w:r>
      <w:proofErr w:type="spellEnd"/>
      <w:r>
        <w:t xml:space="preserve"> </w:t>
      </w:r>
      <w:proofErr w:type="spellStart"/>
      <w:r>
        <w:t>auß</w:t>
      </w:r>
      <w:proofErr w:type="spellEnd"/>
      <w:r>
        <w:t xml:space="preserve"> </w:t>
      </w:r>
      <w:proofErr w:type="spellStart"/>
      <w:r>
        <w:t>got</w:t>
      </w:r>
      <w:proofErr w:type="spellEnd"/>
      <w:r>
        <w:t xml:space="preserve"> </w:t>
      </w:r>
      <w:proofErr w:type="spellStart"/>
      <w:r>
        <w:t>seind</w:t>
      </w:r>
      <w:proofErr w:type="spellEnd"/>
      <w:r>
        <w:t xml:space="preserve">. Paul. </w:t>
      </w:r>
      <w:proofErr w:type="spellStart"/>
      <w:r>
        <w:t>stellets</w:t>
      </w:r>
      <w:proofErr w:type="spellEnd"/>
      <w:r>
        <w:t xml:space="preserve"> </w:t>
      </w:r>
      <w:proofErr w:type="spellStart"/>
      <w:r>
        <w:t>yegklichem</w:t>
      </w:r>
      <w:proofErr w:type="spellEnd"/>
      <w:r>
        <w:t xml:space="preserve"> </w:t>
      </w:r>
      <w:proofErr w:type="spellStart"/>
      <w:r>
        <w:t>heym</w:t>
      </w:r>
      <w:proofErr w:type="spellEnd"/>
      <w:r>
        <w:t xml:space="preserve"> / </w:t>
      </w:r>
      <w:proofErr w:type="spellStart"/>
      <w:r>
        <w:t>unn</w:t>
      </w:r>
      <w:proofErr w:type="spellEnd"/>
      <w:r>
        <w:t xml:space="preserve"> </w:t>
      </w:r>
      <w:proofErr w:type="spellStart"/>
      <w:r>
        <w:t>steckets</w:t>
      </w:r>
      <w:proofErr w:type="spellEnd"/>
      <w:r>
        <w:t xml:space="preserve"> </w:t>
      </w:r>
      <w:proofErr w:type="spellStart"/>
      <w:r>
        <w:t>ainem</w:t>
      </w:r>
      <w:proofErr w:type="spellEnd"/>
      <w:r>
        <w:t xml:space="preserve"> </w:t>
      </w:r>
      <w:proofErr w:type="spellStart"/>
      <w:r>
        <w:t>yeglichen</w:t>
      </w:r>
      <w:proofErr w:type="spellEnd"/>
      <w:r>
        <w:t xml:space="preserve"> in seinen </w:t>
      </w:r>
      <w:proofErr w:type="spellStart"/>
      <w:r>
        <w:t>aygen</w:t>
      </w:r>
      <w:proofErr w:type="spellEnd"/>
      <w:r>
        <w:t xml:space="preserve"> </w:t>
      </w:r>
      <w:proofErr w:type="spellStart"/>
      <w:r>
        <w:t>busen</w:t>
      </w:r>
      <w:proofErr w:type="spellEnd"/>
      <w:r>
        <w:t xml:space="preserve"> / und will daß sich </w:t>
      </w:r>
      <w:proofErr w:type="spellStart"/>
      <w:r>
        <w:t>menigklich</w:t>
      </w:r>
      <w:proofErr w:type="spellEnd"/>
      <w:r>
        <w:t xml:space="preserve"> selber </w:t>
      </w:r>
      <w:proofErr w:type="spellStart"/>
      <w:r>
        <w:t>pruefen</w:t>
      </w:r>
      <w:proofErr w:type="spellEnd"/>
      <w:r>
        <w:t xml:space="preserve"> soll / </w:t>
      </w:r>
      <w:proofErr w:type="spellStart"/>
      <w:r>
        <w:t>dz</w:t>
      </w:r>
      <w:proofErr w:type="spellEnd"/>
      <w:r>
        <w:t xml:space="preserve"> ist / </w:t>
      </w:r>
      <w:proofErr w:type="spellStart"/>
      <w:r>
        <w:t>auß</w:t>
      </w:r>
      <w:proofErr w:type="spellEnd"/>
      <w:r>
        <w:t xml:space="preserve"> gewisser </w:t>
      </w:r>
      <w:proofErr w:type="spellStart"/>
      <w:r>
        <w:t>erfarung</w:t>
      </w:r>
      <w:proofErr w:type="spellEnd"/>
      <w:r>
        <w:t xml:space="preserve"> </w:t>
      </w:r>
      <w:proofErr w:type="spellStart"/>
      <w:r>
        <w:t>versteen</w:t>
      </w:r>
      <w:proofErr w:type="spellEnd"/>
      <w:r>
        <w:t xml:space="preserve"> / ob er den </w:t>
      </w:r>
      <w:proofErr w:type="spellStart"/>
      <w:r>
        <w:t>leyb</w:t>
      </w:r>
      <w:proofErr w:type="spellEnd"/>
      <w:r>
        <w:t xml:space="preserve"> und das </w:t>
      </w:r>
      <w:proofErr w:type="spellStart"/>
      <w:r>
        <w:t>plut</w:t>
      </w:r>
      <w:proofErr w:type="spellEnd"/>
      <w:r>
        <w:t xml:space="preserve"> Christi / welches die Propheten </w:t>
      </w:r>
      <w:proofErr w:type="spellStart"/>
      <w:r>
        <w:t>verhaissen</w:t>
      </w:r>
      <w:proofErr w:type="spellEnd"/>
      <w:r>
        <w:t xml:space="preserve"> / mit liebreicher und </w:t>
      </w:r>
      <w:proofErr w:type="spellStart"/>
      <w:r>
        <w:t>hochschatzender</w:t>
      </w:r>
      <w:proofErr w:type="spellEnd"/>
      <w:r>
        <w:t xml:space="preserve"> </w:t>
      </w:r>
      <w:proofErr w:type="spellStart"/>
      <w:r>
        <w:t>kunst</w:t>
      </w:r>
      <w:proofErr w:type="spellEnd"/>
      <w:r>
        <w:t xml:space="preserve"> erkenne oder </w:t>
      </w:r>
      <w:proofErr w:type="spellStart"/>
      <w:r>
        <w:t>nit</w:t>
      </w:r>
      <w:proofErr w:type="spellEnd"/>
      <w:r>
        <w:t xml:space="preserve">. </w:t>
      </w:r>
    </w:p>
    <w:p w14:paraId="0160448D" w14:textId="77777777" w:rsidR="00660225" w:rsidRDefault="00660225" w:rsidP="00660225">
      <w:pPr>
        <w:pStyle w:val="StandardWeb"/>
      </w:pPr>
      <w:r>
        <w:t xml:space="preserve">Denn </w:t>
      </w:r>
      <w:proofErr w:type="spellStart"/>
      <w:r>
        <w:t>hatt</w:t>
      </w:r>
      <w:proofErr w:type="spellEnd"/>
      <w:r>
        <w:t xml:space="preserve"> er das </w:t>
      </w:r>
      <w:proofErr w:type="spellStart"/>
      <w:r>
        <w:t>wirdig</w:t>
      </w:r>
      <w:proofErr w:type="spellEnd"/>
      <w:r>
        <w:t xml:space="preserve"> und </w:t>
      </w:r>
      <w:proofErr w:type="spellStart"/>
      <w:r>
        <w:t>prünstig</w:t>
      </w:r>
      <w:proofErr w:type="spellEnd"/>
      <w:r>
        <w:t xml:space="preserve"> </w:t>
      </w:r>
      <w:proofErr w:type="spellStart"/>
      <w:r>
        <w:t>erkantnuß</w:t>
      </w:r>
      <w:proofErr w:type="spellEnd"/>
      <w:r>
        <w:t xml:space="preserve"> des </w:t>
      </w:r>
      <w:proofErr w:type="spellStart"/>
      <w:r>
        <w:t>leybs</w:t>
      </w:r>
      <w:proofErr w:type="spellEnd"/>
      <w:r>
        <w:t xml:space="preserve"> Christi / der unsere </w:t>
      </w:r>
      <w:proofErr w:type="spellStart"/>
      <w:r>
        <w:t>sünde</w:t>
      </w:r>
      <w:proofErr w:type="spellEnd"/>
      <w:r>
        <w:t xml:space="preserve"> mit grosser </w:t>
      </w:r>
      <w:proofErr w:type="spellStart"/>
      <w:r>
        <w:t>bitterkayt</w:t>
      </w:r>
      <w:proofErr w:type="spellEnd"/>
      <w:r>
        <w:t xml:space="preserve"> </w:t>
      </w:r>
      <w:proofErr w:type="spellStart"/>
      <w:r>
        <w:t>unn</w:t>
      </w:r>
      <w:proofErr w:type="spellEnd"/>
      <w:r>
        <w:t xml:space="preserve"> </w:t>
      </w:r>
      <w:proofErr w:type="spellStart"/>
      <w:r>
        <w:t>verspottung</w:t>
      </w:r>
      <w:proofErr w:type="spellEnd"/>
      <w:r>
        <w:t xml:space="preserve"> getragen / </w:t>
      </w:r>
      <w:proofErr w:type="spellStart"/>
      <w:r>
        <w:t>unn</w:t>
      </w:r>
      <w:proofErr w:type="spellEnd"/>
      <w:r>
        <w:t xml:space="preserve"> des </w:t>
      </w:r>
      <w:proofErr w:type="spellStart"/>
      <w:r>
        <w:t>pluts</w:t>
      </w:r>
      <w:proofErr w:type="spellEnd"/>
      <w:r>
        <w:t xml:space="preserve"> / das </w:t>
      </w:r>
      <w:proofErr w:type="spellStart"/>
      <w:r>
        <w:t>jn</w:t>
      </w:r>
      <w:proofErr w:type="spellEnd"/>
      <w:r>
        <w:t xml:space="preserve"> von seinen </w:t>
      </w:r>
      <w:proofErr w:type="spellStart"/>
      <w:r>
        <w:t>boßen</w:t>
      </w:r>
      <w:proofErr w:type="spellEnd"/>
      <w:r>
        <w:t xml:space="preserve"> </w:t>
      </w:r>
      <w:proofErr w:type="spellStart"/>
      <w:r>
        <w:t>wercken</w:t>
      </w:r>
      <w:proofErr w:type="spellEnd"/>
      <w:r>
        <w:t xml:space="preserve"> und </w:t>
      </w:r>
      <w:proofErr w:type="spellStart"/>
      <w:r>
        <w:t>sünden</w:t>
      </w:r>
      <w:proofErr w:type="spellEnd"/>
      <w:r>
        <w:t xml:space="preserve"> gewaschen hat / so </w:t>
      </w:r>
      <w:proofErr w:type="spellStart"/>
      <w:r>
        <w:t>wirdet</w:t>
      </w:r>
      <w:proofErr w:type="spellEnd"/>
      <w:r>
        <w:t xml:space="preserve"> er </w:t>
      </w:r>
      <w:proofErr w:type="spellStart"/>
      <w:r>
        <w:t>Christfoermig</w:t>
      </w:r>
      <w:proofErr w:type="spellEnd"/>
      <w:r>
        <w:t xml:space="preserve"> / und </w:t>
      </w:r>
      <w:proofErr w:type="spellStart"/>
      <w:r>
        <w:t>danckpar</w:t>
      </w:r>
      <w:proofErr w:type="spellEnd"/>
      <w:r>
        <w:t xml:space="preserve"> dem leiden / nüchtern / sittsam / </w:t>
      </w:r>
      <w:proofErr w:type="spellStart"/>
      <w:r>
        <w:t>weyß</w:t>
      </w:r>
      <w:proofErr w:type="spellEnd"/>
      <w:r>
        <w:t xml:space="preserve"> / </w:t>
      </w:r>
      <w:proofErr w:type="spellStart"/>
      <w:r>
        <w:t>vernünfftig</w:t>
      </w:r>
      <w:proofErr w:type="spellEnd"/>
      <w:r>
        <w:t xml:space="preserve"> / züchtig / </w:t>
      </w:r>
      <w:proofErr w:type="spellStart"/>
      <w:r>
        <w:t>unn</w:t>
      </w:r>
      <w:proofErr w:type="spellEnd"/>
      <w:r>
        <w:t xml:space="preserve"> </w:t>
      </w:r>
      <w:proofErr w:type="spellStart"/>
      <w:r>
        <w:t>wirt</w:t>
      </w:r>
      <w:proofErr w:type="spellEnd"/>
      <w:r>
        <w:t xml:space="preserve"> sich der argen </w:t>
      </w:r>
      <w:proofErr w:type="spellStart"/>
      <w:r>
        <w:t>sytten</w:t>
      </w:r>
      <w:proofErr w:type="spellEnd"/>
      <w:r>
        <w:t xml:space="preserve"> der </w:t>
      </w:r>
      <w:proofErr w:type="spellStart"/>
      <w:r>
        <w:t>Corinthiern</w:t>
      </w:r>
      <w:proofErr w:type="spellEnd"/>
      <w:r>
        <w:t xml:space="preserve"> / die sich voll </w:t>
      </w:r>
      <w:proofErr w:type="spellStart"/>
      <w:r>
        <w:t>suffen</w:t>
      </w:r>
      <w:proofErr w:type="spellEnd"/>
      <w:r>
        <w:t xml:space="preserve"> / </w:t>
      </w:r>
      <w:proofErr w:type="spellStart"/>
      <w:r>
        <w:t>wol</w:t>
      </w:r>
      <w:proofErr w:type="spellEnd"/>
      <w:r>
        <w:t xml:space="preserve"> </w:t>
      </w:r>
      <w:proofErr w:type="spellStart"/>
      <w:r>
        <w:t>messigen</w:t>
      </w:r>
      <w:proofErr w:type="spellEnd"/>
      <w:r>
        <w:t xml:space="preserve"> / auch ob des </w:t>
      </w:r>
      <w:proofErr w:type="spellStart"/>
      <w:r>
        <w:t>herren</w:t>
      </w:r>
      <w:proofErr w:type="spellEnd"/>
      <w:r>
        <w:t xml:space="preserve"> tisch </w:t>
      </w:r>
      <w:proofErr w:type="spellStart"/>
      <w:r>
        <w:t>züchtiglich</w:t>
      </w:r>
      <w:proofErr w:type="spellEnd"/>
      <w:r>
        <w:t xml:space="preserve"> sitzen / eben </w:t>
      </w:r>
      <w:proofErr w:type="spellStart"/>
      <w:r>
        <w:t>achtung</w:t>
      </w:r>
      <w:proofErr w:type="spellEnd"/>
      <w:r>
        <w:t xml:space="preserve"> haben / daß er des </w:t>
      </w:r>
      <w:proofErr w:type="spellStart"/>
      <w:r>
        <w:t>herren</w:t>
      </w:r>
      <w:proofErr w:type="spellEnd"/>
      <w:r>
        <w:t xml:space="preserve"> </w:t>
      </w:r>
      <w:proofErr w:type="spellStart"/>
      <w:r>
        <w:t>prot</w:t>
      </w:r>
      <w:proofErr w:type="spellEnd"/>
      <w:r>
        <w:t xml:space="preserve"> </w:t>
      </w:r>
      <w:proofErr w:type="spellStart"/>
      <w:r>
        <w:t>nit</w:t>
      </w:r>
      <w:proofErr w:type="spellEnd"/>
      <w:r>
        <w:t xml:space="preserve"> zu </w:t>
      </w:r>
      <w:proofErr w:type="spellStart"/>
      <w:r>
        <w:t>aygnem</w:t>
      </w:r>
      <w:proofErr w:type="spellEnd"/>
      <w:r>
        <w:t xml:space="preserve"> </w:t>
      </w:r>
      <w:proofErr w:type="spellStart"/>
      <w:r>
        <w:t>lust</w:t>
      </w:r>
      <w:proofErr w:type="spellEnd"/>
      <w:r>
        <w:t xml:space="preserve"> oder zu </w:t>
      </w:r>
      <w:proofErr w:type="spellStart"/>
      <w:r>
        <w:t>leyplicher</w:t>
      </w:r>
      <w:proofErr w:type="spellEnd"/>
      <w:r>
        <w:t xml:space="preserve"> </w:t>
      </w:r>
      <w:proofErr w:type="spellStart"/>
      <w:r>
        <w:t>settigkayt</w:t>
      </w:r>
      <w:proofErr w:type="spellEnd"/>
      <w:r>
        <w:t xml:space="preserve"> / </w:t>
      </w:r>
      <w:proofErr w:type="spellStart"/>
      <w:r>
        <w:t>unn</w:t>
      </w:r>
      <w:proofErr w:type="spellEnd"/>
      <w:r>
        <w:t xml:space="preserve"> auch nicht / als </w:t>
      </w:r>
      <w:proofErr w:type="spellStart"/>
      <w:r>
        <w:t>ain</w:t>
      </w:r>
      <w:proofErr w:type="spellEnd"/>
      <w:r>
        <w:t xml:space="preserve"> ander </w:t>
      </w:r>
      <w:proofErr w:type="spellStart"/>
      <w:r>
        <w:t>prot</w:t>
      </w:r>
      <w:proofErr w:type="spellEnd"/>
      <w:r>
        <w:t xml:space="preserve"> oder on </w:t>
      </w:r>
      <w:proofErr w:type="spellStart"/>
      <w:r>
        <w:t>erkantnuß</w:t>
      </w:r>
      <w:proofErr w:type="spellEnd"/>
      <w:r>
        <w:t xml:space="preserve"> </w:t>
      </w:r>
      <w:proofErr w:type="spellStart"/>
      <w:r>
        <w:t>nemen</w:t>
      </w:r>
      <w:proofErr w:type="spellEnd"/>
      <w:r>
        <w:t xml:space="preserve"> soll / des / der es </w:t>
      </w:r>
      <w:proofErr w:type="spellStart"/>
      <w:r>
        <w:t>jm</w:t>
      </w:r>
      <w:proofErr w:type="spellEnd"/>
      <w:r>
        <w:t xml:space="preserve"> </w:t>
      </w:r>
      <w:proofErr w:type="spellStart"/>
      <w:r>
        <w:t>zuessen</w:t>
      </w:r>
      <w:proofErr w:type="spellEnd"/>
      <w:r>
        <w:t xml:space="preserve"> geben hat zu seinem </w:t>
      </w:r>
      <w:proofErr w:type="spellStart"/>
      <w:r>
        <w:t>gedechtnuß</w:t>
      </w:r>
      <w:proofErr w:type="spellEnd"/>
      <w:r>
        <w:t xml:space="preserve">. </w:t>
      </w:r>
    </w:p>
    <w:p w14:paraId="65328241" w14:textId="77777777" w:rsidR="00660225" w:rsidRDefault="00660225" w:rsidP="00660225">
      <w:pPr>
        <w:pStyle w:val="StandardWeb"/>
      </w:pPr>
      <w:proofErr w:type="spellStart"/>
      <w:r>
        <w:t>Dyse</w:t>
      </w:r>
      <w:proofErr w:type="spellEnd"/>
      <w:r>
        <w:t xml:space="preserve"> </w:t>
      </w:r>
      <w:proofErr w:type="spellStart"/>
      <w:r>
        <w:t>prüfung</w:t>
      </w:r>
      <w:proofErr w:type="spellEnd"/>
      <w:r>
        <w:t xml:space="preserve"> </w:t>
      </w:r>
      <w:proofErr w:type="spellStart"/>
      <w:r>
        <w:t>steet</w:t>
      </w:r>
      <w:proofErr w:type="spellEnd"/>
      <w:r>
        <w:t xml:space="preserve"> in der </w:t>
      </w:r>
      <w:proofErr w:type="spellStart"/>
      <w:r>
        <w:t>inwendigkait</w:t>
      </w:r>
      <w:proofErr w:type="spellEnd"/>
      <w:r>
        <w:t xml:space="preserve"> / und </w:t>
      </w:r>
      <w:proofErr w:type="spellStart"/>
      <w:r>
        <w:t>sihet</w:t>
      </w:r>
      <w:proofErr w:type="spellEnd"/>
      <w:r>
        <w:t xml:space="preserve"> gerad in den </w:t>
      </w:r>
      <w:proofErr w:type="spellStart"/>
      <w:r>
        <w:t>grundt</w:t>
      </w:r>
      <w:proofErr w:type="spellEnd"/>
      <w:r>
        <w:t xml:space="preserve"> der </w:t>
      </w:r>
      <w:proofErr w:type="spellStart"/>
      <w:r>
        <w:t>selen</w:t>
      </w:r>
      <w:proofErr w:type="spellEnd"/>
      <w:r>
        <w:t xml:space="preserve"> / in welchen </w:t>
      </w:r>
      <w:proofErr w:type="spellStart"/>
      <w:r>
        <w:t>got</w:t>
      </w:r>
      <w:proofErr w:type="spellEnd"/>
      <w:r>
        <w:t xml:space="preserve"> </w:t>
      </w:r>
      <w:proofErr w:type="spellStart"/>
      <w:r>
        <w:t>zuthun</w:t>
      </w:r>
      <w:proofErr w:type="spellEnd"/>
      <w:r>
        <w:t xml:space="preserve"> </w:t>
      </w:r>
      <w:proofErr w:type="spellStart"/>
      <w:r>
        <w:t>hatt</w:t>
      </w:r>
      <w:proofErr w:type="spellEnd"/>
      <w:r>
        <w:t xml:space="preserve"> / und seine </w:t>
      </w:r>
      <w:proofErr w:type="spellStart"/>
      <w:r>
        <w:t>gabe</w:t>
      </w:r>
      <w:proofErr w:type="spellEnd"/>
      <w:r>
        <w:t xml:space="preserve"> schaffet. </w:t>
      </w:r>
      <w:proofErr w:type="spellStart"/>
      <w:r>
        <w:t>Darumb</w:t>
      </w:r>
      <w:proofErr w:type="spellEnd"/>
      <w:r>
        <w:t xml:space="preserve"> </w:t>
      </w:r>
      <w:proofErr w:type="spellStart"/>
      <w:r>
        <w:t>fueret</w:t>
      </w:r>
      <w:proofErr w:type="spellEnd"/>
      <w:r>
        <w:t xml:space="preserve"> Paul. </w:t>
      </w:r>
      <w:proofErr w:type="spellStart"/>
      <w:r>
        <w:t>eynen</w:t>
      </w:r>
      <w:proofErr w:type="spellEnd"/>
      <w:r>
        <w:t xml:space="preserve"> </w:t>
      </w:r>
      <w:proofErr w:type="spellStart"/>
      <w:r>
        <w:t>yegklichen</w:t>
      </w:r>
      <w:proofErr w:type="spellEnd"/>
      <w:r>
        <w:t xml:space="preserve"> zu sich / und nicht zu andern </w:t>
      </w:r>
      <w:proofErr w:type="spellStart"/>
      <w:r>
        <w:t>menschen</w:t>
      </w:r>
      <w:proofErr w:type="spellEnd"/>
      <w:r>
        <w:t xml:space="preserve"> / als die Papisten </w:t>
      </w:r>
      <w:proofErr w:type="spellStart"/>
      <w:r>
        <w:t>than</w:t>
      </w:r>
      <w:proofErr w:type="spellEnd"/>
      <w:r>
        <w:t xml:space="preserve"> haben / welche die Tischgenossen des </w:t>
      </w:r>
      <w:proofErr w:type="spellStart"/>
      <w:r>
        <w:t>Abentmals</w:t>
      </w:r>
      <w:proofErr w:type="spellEnd"/>
      <w:r>
        <w:t xml:space="preserve"> Christi / zu armen blinden </w:t>
      </w:r>
      <w:proofErr w:type="spellStart"/>
      <w:r>
        <w:t>layttern</w:t>
      </w:r>
      <w:proofErr w:type="spellEnd"/>
      <w:r>
        <w:t xml:space="preserve"> / die sich </w:t>
      </w:r>
      <w:proofErr w:type="spellStart"/>
      <w:r>
        <w:t>Beychtvaetter</w:t>
      </w:r>
      <w:proofErr w:type="spellEnd"/>
      <w:r>
        <w:t xml:space="preserve"> </w:t>
      </w:r>
      <w:proofErr w:type="spellStart"/>
      <w:r>
        <w:t>haissen</w:t>
      </w:r>
      <w:proofErr w:type="spellEnd"/>
      <w:r>
        <w:t xml:space="preserve"> </w:t>
      </w:r>
      <w:proofErr w:type="spellStart"/>
      <w:r>
        <w:t>weiseten</w:t>
      </w:r>
      <w:proofErr w:type="spellEnd"/>
      <w:r>
        <w:t xml:space="preserve">. Denn Paulus ist der </w:t>
      </w:r>
      <w:proofErr w:type="spellStart"/>
      <w:r>
        <w:t>sacdhen</w:t>
      </w:r>
      <w:proofErr w:type="spellEnd"/>
      <w:r>
        <w:t xml:space="preserve"> </w:t>
      </w:r>
      <w:proofErr w:type="spellStart"/>
      <w:r>
        <w:t>klueger</w:t>
      </w:r>
      <w:proofErr w:type="spellEnd"/>
      <w:r>
        <w:t xml:space="preserve"> gewest / und </w:t>
      </w:r>
      <w:proofErr w:type="spellStart"/>
      <w:r>
        <w:t>hatt</w:t>
      </w:r>
      <w:proofErr w:type="spellEnd"/>
      <w:r>
        <w:t xml:space="preserve"> </w:t>
      </w:r>
      <w:proofErr w:type="spellStart"/>
      <w:r>
        <w:t>yeglichen</w:t>
      </w:r>
      <w:proofErr w:type="spellEnd"/>
      <w:r>
        <w:t xml:space="preserve"> zu sich / </w:t>
      </w:r>
      <w:proofErr w:type="spellStart"/>
      <w:r>
        <w:t>unn</w:t>
      </w:r>
      <w:proofErr w:type="spellEnd"/>
      <w:r>
        <w:t xml:space="preserve"> in seine </w:t>
      </w:r>
      <w:proofErr w:type="spellStart"/>
      <w:r>
        <w:t>innwendigkait</w:t>
      </w:r>
      <w:proofErr w:type="spellEnd"/>
      <w:r>
        <w:t xml:space="preserve"> </w:t>
      </w:r>
      <w:proofErr w:type="spellStart"/>
      <w:r>
        <w:t>gelayttet</w:t>
      </w:r>
      <w:proofErr w:type="spellEnd"/>
      <w:r>
        <w:t xml:space="preserve">. </w:t>
      </w:r>
      <w:proofErr w:type="spellStart"/>
      <w:r>
        <w:t>Auß</w:t>
      </w:r>
      <w:proofErr w:type="spellEnd"/>
      <w:r>
        <w:t xml:space="preserve"> d’ </w:t>
      </w:r>
      <w:proofErr w:type="spellStart"/>
      <w:r>
        <w:t>ursach</w:t>
      </w:r>
      <w:proofErr w:type="spellEnd"/>
      <w:r>
        <w:t xml:space="preserve"> daß </w:t>
      </w:r>
      <w:proofErr w:type="spellStart"/>
      <w:r>
        <w:t>keyn</w:t>
      </w:r>
      <w:proofErr w:type="spellEnd"/>
      <w:r>
        <w:t xml:space="preserve"> </w:t>
      </w:r>
      <w:proofErr w:type="spellStart"/>
      <w:r>
        <w:t>mensch</w:t>
      </w:r>
      <w:proofErr w:type="spellEnd"/>
      <w:r>
        <w:t xml:space="preserve"> erkennt / was ins </w:t>
      </w:r>
      <w:proofErr w:type="spellStart"/>
      <w:r>
        <w:t>menschen</w:t>
      </w:r>
      <w:proofErr w:type="spellEnd"/>
      <w:r>
        <w:t xml:space="preserve"> </w:t>
      </w:r>
      <w:proofErr w:type="spellStart"/>
      <w:r>
        <w:t>gayst</w:t>
      </w:r>
      <w:proofErr w:type="spellEnd"/>
      <w:r>
        <w:t xml:space="preserve"> ist / denn </w:t>
      </w:r>
      <w:proofErr w:type="spellStart"/>
      <w:r>
        <w:t>ain</w:t>
      </w:r>
      <w:proofErr w:type="spellEnd"/>
      <w:r>
        <w:t xml:space="preserve"> </w:t>
      </w:r>
      <w:proofErr w:type="spellStart"/>
      <w:r>
        <w:t>yeglicher</w:t>
      </w:r>
      <w:proofErr w:type="spellEnd"/>
      <w:r>
        <w:t xml:space="preserve"> </w:t>
      </w:r>
      <w:proofErr w:type="spellStart"/>
      <w:r>
        <w:t>gayst</w:t>
      </w:r>
      <w:proofErr w:type="spellEnd"/>
      <w:r>
        <w:t xml:space="preserve"> </w:t>
      </w:r>
      <w:proofErr w:type="spellStart"/>
      <w:r>
        <w:t>aynes</w:t>
      </w:r>
      <w:proofErr w:type="spellEnd"/>
      <w:r>
        <w:t xml:space="preserve"> </w:t>
      </w:r>
      <w:proofErr w:type="spellStart"/>
      <w:r>
        <w:t>yegklichen</w:t>
      </w:r>
      <w:proofErr w:type="spellEnd"/>
      <w:r>
        <w:t xml:space="preserve"> </w:t>
      </w:r>
      <w:proofErr w:type="spellStart"/>
      <w:r>
        <w:t>menschen</w:t>
      </w:r>
      <w:proofErr w:type="spellEnd"/>
      <w:r>
        <w:t xml:space="preserve">. </w:t>
      </w:r>
    </w:p>
    <w:p w14:paraId="5DBBD7D2" w14:textId="77777777" w:rsidR="00660225" w:rsidRDefault="00660225" w:rsidP="00660225">
      <w:pPr>
        <w:pStyle w:val="StandardWeb"/>
      </w:pPr>
      <w:r>
        <w:t xml:space="preserve">In dein </w:t>
      </w:r>
      <w:proofErr w:type="spellStart"/>
      <w:r>
        <w:t>innwendigkait</w:t>
      </w:r>
      <w:proofErr w:type="spellEnd"/>
      <w:r>
        <w:t xml:space="preserve"> </w:t>
      </w:r>
      <w:proofErr w:type="spellStart"/>
      <w:r>
        <w:t>soltu</w:t>
      </w:r>
      <w:proofErr w:type="spellEnd"/>
      <w:r>
        <w:t xml:space="preserve"> </w:t>
      </w:r>
      <w:proofErr w:type="spellStart"/>
      <w:r>
        <w:t>geen</w:t>
      </w:r>
      <w:proofErr w:type="spellEnd"/>
      <w:r>
        <w:t xml:space="preserve"> / wenn du des </w:t>
      </w:r>
      <w:proofErr w:type="spellStart"/>
      <w:r>
        <w:t>herren</w:t>
      </w:r>
      <w:proofErr w:type="spellEnd"/>
      <w:r>
        <w:t xml:space="preserve"> </w:t>
      </w:r>
      <w:proofErr w:type="spellStart"/>
      <w:r>
        <w:t>Abentmal</w:t>
      </w:r>
      <w:proofErr w:type="spellEnd"/>
      <w:r>
        <w:t xml:space="preserve"> </w:t>
      </w:r>
      <w:proofErr w:type="spellStart"/>
      <w:r>
        <w:t>nemen</w:t>
      </w:r>
      <w:proofErr w:type="spellEnd"/>
      <w:r>
        <w:t xml:space="preserve"> </w:t>
      </w:r>
      <w:proofErr w:type="spellStart"/>
      <w:r>
        <w:t>wilt</w:t>
      </w:r>
      <w:proofErr w:type="spellEnd"/>
      <w:r>
        <w:t xml:space="preserve"> / </w:t>
      </w:r>
      <w:proofErr w:type="spellStart"/>
      <w:r>
        <w:t>unnd</w:t>
      </w:r>
      <w:proofErr w:type="spellEnd"/>
      <w:r>
        <w:t xml:space="preserve"> nicht oben </w:t>
      </w:r>
      <w:proofErr w:type="spellStart"/>
      <w:r>
        <w:t>hynerkennen</w:t>
      </w:r>
      <w:proofErr w:type="spellEnd"/>
      <w:r>
        <w:t xml:space="preserve"> / ob du </w:t>
      </w:r>
      <w:proofErr w:type="spellStart"/>
      <w:r>
        <w:t>ain</w:t>
      </w:r>
      <w:proofErr w:type="spellEnd"/>
      <w:r>
        <w:t xml:space="preserve"> redlich und </w:t>
      </w:r>
      <w:proofErr w:type="spellStart"/>
      <w:r>
        <w:t>wirdig</w:t>
      </w:r>
      <w:proofErr w:type="spellEnd"/>
      <w:r>
        <w:t xml:space="preserve"> </w:t>
      </w:r>
      <w:proofErr w:type="spellStart"/>
      <w:r>
        <w:t>gedechtnuß</w:t>
      </w:r>
      <w:proofErr w:type="spellEnd"/>
      <w:r>
        <w:t xml:space="preserve"> Christi habest / daß du es </w:t>
      </w:r>
      <w:proofErr w:type="spellStart"/>
      <w:r>
        <w:t>nemest</w:t>
      </w:r>
      <w:proofErr w:type="spellEnd"/>
      <w:r>
        <w:t xml:space="preserve"> / </w:t>
      </w:r>
      <w:proofErr w:type="spellStart"/>
      <w:r>
        <w:t>sonder</w:t>
      </w:r>
      <w:proofErr w:type="spellEnd"/>
      <w:r>
        <w:t xml:space="preserve"> </w:t>
      </w:r>
      <w:proofErr w:type="spellStart"/>
      <w:r>
        <w:t>ain</w:t>
      </w:r>
      <w:proofErr w:type="spellEnd"/>
      <w:r>
        <w:t xml:space="preserve"> </w:t>
      </w:r>
      <w:proofErr w:type="spellStart"/>
      <w:r>
        <w:t>erfarung</w:t>
      </w:r>
      <w:proofErr w:type="spellEnd"/>
      <w:r>
        <w:t xml:space="preserve"> / das ist / </w:t>
      </w:r>
      <w:proofErr w:type="spellStart"/>
      <w:r>
        <w:t>ain</w:t>
      </w:r>
      <w:proofErr w:type="spellEnd"/>
      <w:r>
        <w:t xml:space="preserve"> gewiß </w:t>
      </w:r>
      <w:proofErr w:type="spellStart"/>
      <w:r>
        <w:t>erkantnuß</w:t>
      </w:r>
      <w:proofErr w:type="spellEnd"/>
      <w:r>
        <w:t xml:space="preserve"> deiner </w:t>
      </w:r>
      <w:proofErr w:type="spellStart"/>
      <w:r>
        <w:t>selbs</w:t>
      </w:r>
      <w:proofErr w:type="spellEnd"/>
      <w:r>
        <w:t xml:space="preserve"> / empfinden / daß du seyest / als dich Christus haben will. </w:t>
      </w:r>
    </w:p>
    <w:p w14:paraId="0A53814A" w14:textId="77777777" w:rsidR="00660225" w:rsidRDefault="00660225" w:rsidP="00660225">
      <w:pPr>
        <w:pStyle w:val="berschrift2"/>
      </w:pPr>
      <w:r>
        <w:t xml:space="preserve">Das Sacrament ist </w:t>
      </w:r>
      <w:proofErr w:type="spellStart"/>
      <w:r>
        <w:t>kayn</w:t>
      </w:r>
      <w:proofErr w:type="spellEnd"/>
      <w:r>
        <w:t xml:space="preserve"> </w:t>
      </w:r>
      <w:proofErr w:type="spellStart"/>
      <w:r>
        <w:t>Arrabo</w:t>
      </w:r>
      <w:proofErr w:type="spellEnd"/>
      <w:r>
        <w:t xml:space="preserve"> / </w:t>
      </w:r>
      <w:proofErr w:type="spellStart"/>
      <w:r>
        <w:t>Arra</w:t>
      </w:r>
      <w:proofErr w:type="spellEnd"/>
      <w:r>
        <w:t xml:space="preserve"> / </w:t>
      </w:r>
      <w:proofErr w:type="spellStart"/>
      <w:r>
        <w:t>Pfandt</w:t>
      </w:r>
      <w:proofErr w:type="spellEnd"/>
      <w:r>
        <w:t xml:space="preserve"> / oder </w:t>
      </w:r>
      <w:proofErr w:type="spellStart"/>
      <w:r>
        <w:t>gottespfennyng</w:t>
      </w:r>
      <w:proofErr w:type="spellEnd"/>
      <w:r>
        <w:t>.</w:t>
      </w:r>
    </w:p>
    <w:p w14:paraId="409399DF" w14:textId="77777777" w:rsidR="00660225" w:rsidRDefault="00660225" w:rsidP="00660225">
      <w:pPr>
        <w:pStyle w:val="StandardWeb"/>
      </w:pPr>
      <w:proofErr w:type="spellStart"/>
      <w:r>
        <w:t>Auß</w:t>
      </w:r>
      <w:proofErr w:type="spellEnd"/>
      <w:r>
        <w:t xml:space="preserve"> </w:t>
      </w:r>
      <w:proofErr w:type="spellStart"/>
      <w:r>
        <w:t>dyser</w:t>
      </w:r>
      <w:proofErr w:type="spellEnd"/>
      <w:r>
        <w:t xml:space="preserve"> </w:t>
      </w:r>
      <w:proofErr w:type="spellStart"/>
      <w:r>
        <w:t>red</w:t>
      </w:r>
      <w:proofErr w:type="spellEnd"/>
      <w:r>
        <w:t xml:space="preserve"> Pauli / nemlich / </w:t>
      </w:r>
      <w:proofErr w:type="spellStart"/>
      <w:r>
        <w:t>ayn</w:t>
      </w:r>
      <w:proofErr w:type="spellEnd"/>
      <w:r>
        <w:t xml:space="preserve"> </w:t>
      </w:r>
      <w:proofErr w:type="spellStart"/>
      <w:r>
        <w:t>yegklicher</w:t>
      </w:r>
      <w:proofErr w:type="spellEnd"/>
      <w:r>
        <w:t xml:space="preserve"> soll sich </w:t>
      </w:r>
      <w:proofErr w:type="spellStart"/>
      <w:r>
        <w:t>selbs</w:t>
      </w:r>
      <w:proofErr w:type="spellEnd"/>
      <w:r>
        <w:t xml:space="preserve"> </w:t>
      </w:r>
      <w:proofErr w:type="spellStart"/>
      <w:r>
        <w:t>pruefen</w:t>
      </w:r>
      <w:proofErr w:type="spellEnd"/>
      <w:r>
        <w:t xml:space="preserve"> etc. </w:t>
      </w:r>
      <w:proofErr w:type="spellStart"/>
      <w:r>
        <w:t>Volgt</w:t>
      </w:r>
      <w:proofErr w:type="spellEnd"/>
      <w:r>
        <w:t xml:space="preserve"> </w:t>
      </w:r>
      <w:proofErr w:type="spellStart"/>
      <w:r>
        <w:t>ain</w:t>
      </w:r>
      <w:proofErr w:type="spellEnd"/>
      <w:r>
        <w:t xml:space="preserve"> </w:t>
      </w:r>
      <w:proofErr w:type="spellStart"/>
      <w:r>
        <w:t>umbstürtze</w:t>
      </w:r>
      <w:proofErr w:type="spellEnd"/>
      <w:r>
        <w:t xml:space="preserve"> </w:t>
      </w:r>
      <w:proofErr w:type="spellStart"/>
      <w:r>
        <w:t>ayner</w:t>
      </w:r>
      <w:proofErr w:type="spellEnd"/>
      <w:r>
        <w:t xml:space="preserve"> andern rede / als </w:t>
      </w:r>
      <w:proofErr w:type="spellStart"/>
      <w:r>
        <w:t>mann</w:t>
      </w:r>
      <w:proofErr w:type="spellEnd"/>
      <w:r>
        <w:t xml:space="preserve"> </w:t>
      </w:r>
      <w:proofErr w:type="spellStart"/>
      <w:r>
        <w:t>gemaynigklich</w:t>
      </w:r>
      <w:proofErr w:type="spellEnd"/>
      <w:r>
        <w:t xml:space="preserve"> sagt. Das </w:t>
      </w:r>
      <w:proofErr w:type="spellStart"/>
      <w:r>
        <w:t>prot</w:t>
      </w:r>
      <w:proofErr w:type="spellEnd"/>
      <w:r>
        <w:t xml:space="preserve"> und der </w:t>
      </w:r>
      <w:proofErr w:type="spellStart"/>
      <w:r>
        <w:t>kelch</w:t>
      </w:r>
      <w:proofErr w:type="spellEnd"/>
      <w:r>
        <w:t xml:space="preserve"> Christi sein </w:t>
      </w:r>
      <w:proofErr w:type="spellStart"/>
      <w:r>
        <w:t>versicherung</w:t>
      </w:r>
      <w:proofErr w:type="spellEnd"/>
      <w:r>
        <w:t xml:space="preserve"> / </w:t>
      </w:r>
      <w:proofErr w:type="spellStart"/>
      <w:r>
        <w:t>unnd</w:t>
      </w:r>
      <w:proofErr w:type="spellEnd"/>
      <w:r>
        <w:t xml:space="preserve"> gewisse </w:t>
      </w:r>
      <w:proofErr w:type="spellStart"/>
      <w:r>
        <w:t>urkhunde</w:t>
      </w:r>
      <w:proofErr w:type="spellEnd"/>
      <w:r>
        <w:t xml:space="preserve"> / durch welche der </w:t>
      </w:r>
      <w:proofErr w:type="spellStart"/>
      <w:r>
        <w:t>mensch</w:t>
      </w:r>
      <w:proofErr w:type="spellEnd"/>
      <w:r>
        <w:t xml:space="preserve"> bey sich sicher </w:t>
      </w:r>
      <w:proofErr w:type="spellStart"/>
      <w:r>
        <w:t>unnd</w:t>
      </w:r>
      <w:proofErr w:type="spellEnd"/>
      <w:r>
        <w:t xml:space="preserve"> gewiß werden kann / das </w:t>
      </w:r>
      <w:proofErr w:type="spellStart"/>
      <w:r>
        <w:t>jm</w:t>
      </w:r>
      <w:proofErr w:type="spellEnd"/>
      <w:r>
        <w:t xml:space="preserve"> Christus todt sein </w:t>
      </w:r>
      <w:proofErr w:type="spellStart"/>
      <w:r>
        <w:t>erloesung</w:t>
      </w:r>
      <w:proofErr w:type="spellEnd"/>
      <w:r>
        <w:t xml:space="preserve"> </w:t>
      </w:r>
      <w:proofErr w:type="spellStart"/>
      <w:r>
        <w:t>gepracht</w:t>
      </w:r>
      <w:proofErr w:type="spellEnd"/>
      <w:r>
        <w:t xml:space="preserve"> hat. Denn wo der </w:t>
      </w:r>
      <w:proofErr w:type="spellStart"/>
      <w:r>
        <w:t>mensch</w:t>
      </w:r>
      <w:proofErr w:type="spellEnd"/>
      <w:r>
        <w:t xml:space="preserve"> seiner </w:t>
      </w:r>
      <w:proofErr w:type="spellStart"/>
      <w:r>
        <w:t>erloesung</w:t>
      </w:r>
      <w:proofErr w:type="spellEnd"/>
      <w:r>
        <w:t xml:space="preserve"> das ist </w:t>
      </w:r>
      <w:proofErr w:type="spellStart"/>
      <w:r>
        <w:t>vergebung</w:t>
      </w:r>
      <w:proofErr w:type="spellEnd"/>
      <w:r>
        <w:t xml:space="preserve"> der </w:t>
      </w:r>
      <w:proofErr w:type="spellStart"/>
      <w:r>
        <w:t>sünden</w:t>
      </w:r>
      <w:proofErr w:type="spellEnd"/>
      <w:r>
        <w:t xml:space="preserve"> / durch das </w:t>
      </w:r>
      <w:proofErr w:type="spellStart"/>
      <w:r>
        <w:t>Abentmal</w:t>
      </w:r>
      <w:proofErr w:type="spellEnd"/>
      <w:r>
        <w:t xml:space="preserve"> sicher werden </w:t>
      </w:r>
      <w:proofErr w:type="spellStart"/>
      <w:r>
        <w:t>köndt</w:t>
      </w:r>
      <w:proofErr w:type="spellEnd"/>
      <w:r>
        <w:t xml:space="preserve"> oder </w:t>
      </w:r>
      <w:proofErr w:type="spellStart"/>
      <w:r>
        <w:t>solt</w:t>
      </w:r>
      <w:proofErr w:type="spellEnd"/>
      <w:r>
        <w:t xml:space="preserve"> / </w:t>
      </w:r>
      <w:proofErr w:type="spellStart"/>
      <w:r>
        <w:t>were</w:t>
      </w:r>
      <w:proofErr w:type="spellEnd"/>
      <w:r>
        <w:t xml:space="preserve"> es von </w:t>
      </w:r>
      <w:proofErr w:type="spellStart"/>
      <w:r>
        <w:t>unnoetten</w:t>
      </w:r>
      <w:proofErr w:type="spellEnd"/>
      <w:r>
        <w:t xml:space="preserve"> / daß sich </w:t>
      </w:r>
      <w:proofErr w:type="spellStart"/>
      <w:r>
        <w:t>ain</w:t>
      </w:r>
      <w:proofErr w:type="spellEnd"/>
      <w:r>
        <w:t xml:space="preserve"> </w:t>
      </w:r>
      <w:proofErr w:type="spellStart"/>
      <w:r>
        <w:t>yegklicher</w:t>
      </w:r>
      <w:proofErr w:type="spellEnd"/>
      <w:r>
        <w:t xml:space="preserve"> / vor / ehe er des </w:t>
      </w:r>
      <w:proofErr w:type="spellStart"/>
      <w:r>
        <w:t>herren</w:t>
      </w:r>
      <w:proofErr w:type="spellEnd"/>
      <w:r>
        <w:t xml:space="preserve"> </w:t>
      </w:r>
      <w:proofErr w:type="spellStart"/>
      <w:r>
        <w:t>prot</w:t>
      </w:r>
      <w:proofErr w:type="spellEnd"/>
      <w:r>
        <w:t xml:space="preserve"> </w:t>
      </w:r>
      <w:proofErr w:type="spellStart"/>
      <w:r>
        <w:t>unn</w:t>
      </w:r>
      <w:proofErr w:type="spellEnd"/>
      <w:r>
        <w:t xml:space="preserve"> </w:t>
      </w:r>
      <w:proofErr w:type="spellStart"/>
      <w:r>
        <w:t>kelch</w:t>
      </w:r>
      <w:proofErr w:type="spellEnd"/>
      <w:r>
        <w:t xml:space="preserve"> </w:t>
      </w:r>
      <w:proofErr w:type="spellStart"/>
      <w:r>
        <w:t>neme</w:t>
      </w:r>
      <w:proofErr w:type="spellEnd"/>
      <w:r>
        <w:t xml:space="preserve"> / </w:t>
      </w:r>
      <w:proofErr w:type="spellStart"/>
      <w:r>
        <w:t>pruefet</w:t>
      </w:r>
      <w:proofErr w:type="spellEnd"/>
      <w:r>
        <w:t xml:space="preserve">. Es wer </w:t>
      </w:r>
      <w:proofErr w:type="spellStart"/>
      <w:r>
        <w:t>gnueg</w:t>
      </w:r>
      <w:proofErr w:type="spellEnd"/>
      <w:r>
        <w:t xml:space="preserve"> / daß er sich darnach empfindet / und </w:t>
      </w:r>
      <w:proofErr w:type="spellStart"/>
      <w:r>
        <w:t>verstuendt</w:t>
      </w:r>
      <w:proofErr w:type="spellEnd"/>
      <w:r>
        <w:t xml:space="preserve"> / ob er geschickt </w:t>
      </w:r>
      <w:proofErr w:type="spellStart"/>
      <w:r>
        <w:t>were</w:t>
      </w:r>
      <w:proofErr w:type="spellEnd"/>
      <w:r>
        <w:t xml:space="preserve"> / als </w:t>
      </w:r>
      <w:proofErr w:type="spellStart"/>
      <w:r>
        <w:t>jn</w:t>
      </w:r>
      <w:proofErr w:type="spellEnd"/>
      <w:r>
        <w:t xml:space="preserve"> </w:t>
      </w:r>
      <w:proofErr w:type="spellStart"/>
      <w:r>
        <w:t>got</w:t>
      </w:r>
      <w:proofErr w:type="spellEnd"/>
      <w:r>
        <w:t xml:space="preserve"> will haben. Das aber ist wider </w:t>
      </w:r>
      <w:proofErr w:type="spellStart"/>
      <w:r>
        <w:t>Christon</w:t>
      </w:r>
      <w:proofErr w:type="spellEnd"/>
      <w:r>
        <w:t xml:space="preserve"> / der spricht. Thut das in meinem </w:t>
      </w:r>
      <w:proofErr w:type="spellStart"/>
      <w:r>
        <w:t>gedechtnuß</w:t>
      </w:r>
      <w:proofErr w:type="spellEnd"/>
      <w:r>
        <w:t xml:space="preserve"> / das ist. Nemet mein </w:t>
      </w:r>
      <w:proofErr w:type="spellStart"/>
      <w:r>
        <w:t>prot</w:t>
      </w:r>
      <w:proofErr w:type="spellEnd"/>
      <w:r>
        <w:t xml:space="preserve"> / und meinen </w:t>
      </w:r>
      <w:proofErr w:type="spellStart"/>
      <w:r>
        <w:t>kelch</w:t>
      </w:r>
      <w:proofErr w:type="spellEnd"/>
      <w:r>
        <w:t xml:space="preserve"> / in meinem </w:t>
      </w:r>
      <w:proofErr w:type="spellStart"/>
      <w:r>
        <w:t>gedechtnuß</w:t>
      </w:r>
      <w:proofErr w:type="spellEnd"/>
      <w:r>
        <w:t xml:space="preserve"> / das </w:t>
      </w:r>
      <w:proofErr w:type="spellStart"/>
      <w:r>
        <w:t>prot</w:t>
      </w:r>
      <w:proofErr w:type="spellEnd"/>
      <w:r>
        <w:t xml:space="preserve"> / zu </w:t>
      </w:r>
      <w:proofErr w:type="spellStart"/>
      <w:r>
        <w:t>ainem</w:t>
      </w:r>
      <w:proofErr w:type="spellEnd"/>
      <w:r>
        <w:t xml:space="preserve"> </w:t>
      </w:r>
      <w:proofErr w:type="spellStart"/>
      <w:r>
        <w:t>gedechtnuß</w:t>
      </w:r>
      <w:proofErr w:type="spellEnd"/>
      <w:r>
        <w:t xml:space="preserve"> / daß ich mein </w:t>
      </w:r>
      <w:proofErr w:type="spellStart"/>
      <w:r>
        <w:t>leyp</w:t>
      </w:r>
      <w:proofErr w:type="spellEnd"/>
      <w:r>
        <w:t xml:space="preserve"> für euch gegeben. Den </w:t>
      </w:r>
      <w:proofErr w:type="spellStart"/>
      <w:r>
        <w:t>kelch</w:t>
      </w:r>
      <w:proofErr w:type="spellEnd"/>
      <w:r>
        <w:t xml:space="preserve"> / zu </w:t>
      </w:r>
      <w:proofErr w:type="spellStart"/>
      <w:r>
        <w:t>ainem</w:t>
      </w:r>
      <w:proofErr w:type="spellEnd"/>
      <w:r>
        <w:t xml:space="preserve"> </w:t>
      </w:r>
      <w:proofErr w:type="spellStart"/>
      <w:r>
        <w:t>gedechtnuß</w:t>
      </w:r>
      <w:proofErr w:type="spellEnd"/>
      <w:r>
        <w:t xml:space="preserve"> </w:t>
      </w:r>
      <w:proofErr w:type="spellStart"/>
      <w:r>
        <w:t>meynes</w:t>
      </w:r>
      <w:proofErr w:type="spellEnd"/>
      <w:r>
        <w:t xml:space="preserve"> vergossen </w:t>
      </w:r>
      <w:proofErr w:type="spellStart"/>
      <w:r>
        <w:t>pluts</w:t>
      </w:r>
      <w:proofErr w:type="spellEnd"/>
      <w:r>
        <w:t xml:space="preserve">. </w:t>
      </w:r>
      <w:proofErr w:type="spellStart"/>
      <w:r>
        <w:t>Darumb</w:t>
      </w:r>
      <w:proofErr w:type="spellEnd"/>
      <w:r>
        <w:t xml:space="preserve"> soll </w:t>
      </w:r>
      <w:proofErr w:type="spellStart"/>
      <w:r>
        <w:t>ain</w:t>
      </w:r>
      <w:proofErr w:type="spellEnd"/>
      <w:r>
        <w:t xml:space="preserve"> </w:t>
      </w:r>
      <w:proofErr w:type="spellStart"/>
      <w:r>
        <w:t>yeglicher</w:t>
      </w:r>
      <w:proofErr w:type="spellEnd"/>
      <w:r>
        <w:t xml:space="preserve"> </w:t>
      </w:r>
      <w:proofErr w:type="spellStart"/>
      <w:r>
        <w:t>vorhyn</w:t>
      </w:r>
      <w:proofErr w:type="spellEnd"/>
      <w:r>
        <w:t xml:space="preserve"> ehe ers </w:t>
      </w:r>
      <w:proofErr w:type="spellStart"/>
      <w:r>
        <w:t>nympt</w:t>
      </w:r>
      <w:proofErr w:type="spellEnd"/>
      <w:r>
        <w:t xml:space="preserve"> / sich prüfen / ob er das </w:t>
      </w:r>
      <w:proofErr w:type="spellStart"/>
      <w:r>
        <w:t>gedechtnuß</w:t>
      </w:r>
      <w:proofErr w:type="spellEnd"/>
      <w:r>
        <w:t xml:space="preserve"> Christi hab oder </w:t>
      </w:r>
      <w:proofErr w:type="spellStart"/>
      <w:r>
        <w:t>nit</w:t>
      </w:r>
      <w:proofErr w:type="spellEnd"/>
      <w:r>
        <w:t xml:space="preserve">. Hat ers / so ist er auch sicher seiner </w:t>
      </w:r>
      <w:proofErr w:type="spellStart"/>
      <w:r>
        <w:t>erlosung</w:t>
      </w:r>
      <w:proofErr w:type="spellEnd"/>
      <w:r>
        <w:t xml:space="preserve"> / </w:t>
      </w:r>
      <w:proofErr w:type="spellStart"/>
      <w:r>
        <w:t>unn</w:t>
      </w:r>
      <w:proofErr w:type="spellEnd"/>
      <w:r>
        <w:t xml:space="preserve"> hat </w:t>
      </w:r>
      <w:proofErr w:type="spellStart"/>
      <w:r>
        <w:t>aynen</w:t>
      </w:r>
      <w:proofErr w:type="spellEnd"/>
      <w:r>
        <w:t xml:space="preserve"> </w:t>
      </w:r>
      <w:proofErr w:type="spellStart"/>
      <w:r>
        <w:t>frid</w:t>
      </w:r>
      <w:proofErr w:type="spellEnd"/>
      <w:r>
        <w:t xml:space="preserve"> zu </w:t>
      </w:r>
      <w:proofErr w:type="spellStart"/>
      <w:r>
        <w:t>got</w:t>
      </w:r>
      <w:proofErr w:type="spellEnd"/>
      <w:r>
        <w:t xml:space="preserve"> durch </w:t>
      </w:r>
      <w:proofErr w:type="spellStart"/>
      <w:r>
        <w:t>Christon</w:t>
      </w:r>
      <w:proofErr w:type="spellEnd"/>
      <w:r>
        <w:t xml:space="preserve"> / </w:t>
      </w:r>
      <w:proofErr w:type="spellStart"/>
      <w:r>
        <w:t>nit</w:t>
      </w:r>
      <w:proofErr w:type="spellEnd"/>
      <w:r>
        <w:t xml:space="preserve"> durchs </w:t>
      </w:r>
      <w:proofErr w:type="spellStart"/>
      <w:r>
        <w:t>sacrament</w:t>
      </w:r>
      <w:proofErr w:type="spellEnd"/>
      <w:r>
        <w:t xml:space="preserve"> / </w:t>
      </w:r>
      <w:proofErr w:type="spellStart"/>
      <w:r>
        <w:t>unn</w:t>
      </w:r>
      <w:proofErr w:type="spellEnd"/>
      <w:r>
        <w:t xml:space="preserve"> mag es </w:t>
      </w:r>
      <w:proofErr w:type="spellStart"/>
      <w:r>
        <w:t>frolich</w:t>
      </w:r>
      <w:proofErr w:type="spellEnd"/>
      <w:r>
        <w:t xml:space="preserve"> </w:t>
      </w:r>
      <w:proofErr w:type="spellStart"/>
      <w:r>
        <w:t>nemen</w:t>
      </w:r>
      <w:proofErr w:type="spellEnd"/>
      <w:r>
        <w:t xml:space="preserve">. </w:t>
      </w:r>
      <w:proofErr w:type="spellStart"/>
      <w:r>
        <w:t>Hatt</w:t>
      </w:r>
      <w:proofErr w:type="spellEnd"/>
      <w:r>
        <w:t xml:space="preserve"> ers </w:t>
      </w:r>
      <w:proofErr w:type="spellStart"/>
      <w:r>
        <w:t>nit</w:t>
      </w:r>
      <w:proofErr w:type="spellEnd"/>
      <w:r>
        <w:t xml:space="preserve"> / und findet auch </w:t>
      </w:r>
      <w:proofErr w:type="spellStart"/>
      <w:r>
        <w:t>nit</w:t>
      </w:r>
      <w:proofErr w:type="spellEnd"/>
      <w:r>
        <w:t xml:space="preserve"> in sich / daß er </w:t>
      </w:r>
      <w:proofErr w:type="spellStart"/>
      <w:r>
        <w:t>ayn</w:t>
      </w:r>
      <w:proofErr w:type="spellEnd"/>
      <w:r>
        <w:t xml:space="preserve"> gewiß </w:t>
      </w:r>
      <w:proofErr w:type="spellStart"/>
      <w:r>
        <w:t>erkantnuß</w:t>
      </w:r>
      <w:proofErr w:type="spellEnd"/>
      <w:r>
        <w:t xml:space="preserve"> hat seiner </w:t>
      </w:r>
      <w:proofErr w:type="spellStart"/>
      <w:r>
        <w:t>erlosung</w:t>
      </w:r>
      <w:proofErr w:type="spellEnd"/>
      <w:r>
        <w:t xml:space="preserve"> / so ist er </w:t>
      </w:r>
      <w:proofErr w:type="spellStart"/>
      <w:r>
        <w:t>nit</w:t>
      </w:r>
      <w:proofErr w:type="spellEnd"/>
      <w:r>
        <w:t xml:space="preserve"> geschickt / als </w:t>
      </w:r>
      <w:proofErr w:type="spellStart"/>
      <w:r>
        <w:t>jn</w:t>
      </w:r>
      <w:proofErr w:type="spellEnd"/>
      <w:r>
        <w:t xml:space="preserve"> Christus haben will / der sein </w:t>
      </w:r>
      <w:proofErr w:type="spellStart"/>
      <w:r>
        <w:t>Abentmal</w:t>
      </w:r>
      <w:proofErr w:type="spellEnd"/>
      <w:r>
        <w:t xml:space="preserve"> </w:t>
      </w:r>
      <w:proofErr w:type="spellStart"/>
      <w:r>
        <w:t>esß</w:t>
      </w:r>
      <w:proofErr w:type="spellEnd"/>
      <w:r>
        <w:t xml:space="preserve">. So wenig </w:t>
      </w:r>
      <w:proofErr w:type="spellStart"/>
      <w:r>
        <w:t>jhener</w:t>
      </w:r>
      <w:proofErr w:type="spellEnd"/>
      <w:r>
        <w:t xml:space="preserve"> geschickt was / </w:t>
      </w:r>
      <w:proofErr w:type="spellStart"/>
      <w:r>
        <w:t>zue</w:t>
      </w:r>
      <w:proofErr w:type="spellEnd"/>
      <w:r>
        <w:t xml:space="preserve"> des </w:t>
      </w:r>
      <w:proofErr w:type="spellStart"/>
      <w:r>
        <w:t>Konnigs</w:t>
      </w:r>
      <w:proofErr w:type="spellEnd"/>
      <w:r>
        <w:t xml:space="preserve"> tisch </w:t>
      </w:r>
      <w:proofErr w:type="spellStart"/>
      <w:r>
        <w:t>zusitzen</w:t>
      </w:r>
      <w:proofErr w:type="spellEnd"/>
      <w:r>
        <w:t xml:space="preserve"> / der </w:t>
      </w:r>
      <w:proofErr w:type="spellStart"/>
      <w:r>
        <w:t>keyn</w:t>
      </w:r>
      <w:proofErr w:type="spellEnd"/>
      <w:r>
        <w:t xml:space="preserve"> </w:t>
      </w:r>
      <w:proofErr w:type="spellStart"/>
      <w:r>
        <w:t>hochzeytlichs</w:t>
      </w:r>
      <w:proofErr w:type="spellEnd"/>
      <w:r>
        <w:t xml:space="preserve"> </w:t>
      </w:r>
      <w:proofErr w:type="spellStart"/>
      <w:r>
        <w:t>klaydt</w:t>
      </w:r>
      <w:proofErr w:type="spellEnd"/>
      <w:r>
        <w:t xml:space="preserve"> an </w:t>
      </w:r>
      <w:proofErr w:type="spellStart"/>
      <w:r>
        <w:t>hett</w:t>
      </w:r>
      <w:proofErr w:type="spellEnd"/>
      <w:r>
        <w:t xml:space="preserve">. </w:t>
      </w:r>
      <w:proofErr w:type="spellStart"/>
      <w:r>
        <w:t>Darumb</w:t>
      </w:r>
      <w:proofErr w:type="spellEnd"/>
      <w:r>
        <w:t xml:space="preserve"> </w:t>
      </w:r>
      <w:proofErr w:type="spellStart"/>
      <w:r>
        <w:t>solt</w:t>
      </w:r>
      <w:proofErr w:type="spellEnd"/>
      <w:r>
        <w:t xml:space="preserve"> er sich des </w:t>
      </w:r>
      <w:proofErr w:type="spellStart"/>
      <w:r>
        <w:t>herren</w:t>
      </w:r>
      <w:proofErr w:type="spellEnd"/>
      <w:r>
        <w:t xml:space="preserve"> </w:t>
      </w:r>
      <w:proofErr w:type="spellStart"/>
      <w:r>
        <w:t>mals</w:t>
      </w:r>
      <w:proofErr w:type="spellEnd"/>
      <w:r>
        <w:t xml:space="preserve"> enthalten / </w:t>
      </w:r>
      <w:proofErr w:type="spellStart"/>
      <w:r>
        <w:t>auff</w:t>
      </w:r>
      <w:proofErr w:type="spellEnd"/>
      <w:r>
        <w:t xml:space="preserve"> daß er </w:t>
      </w:r>
      <w:proofErr w:type="spellStart"/>
      <w:r>
        <w:t>nit</w:t>
      </w:r>
      <w:proofErr w:type="spellEnd"/>
      <w:r>
        <w:t xml:space="preserve"> schuldig / </w:t>
      </w:r>
      <w:proofErr w:type="spellStart"/>
      <w:r>
        <w:t>unn</w:t>
      </w:r>
      <w:proofErr w:type="spellEnd"/>
      <w:r>
        <w:t xml:space="preserve"> ins </w:t>
      </w:r>
      <w:proofErr w:type="spellStart"/>
      <w:r>
        <w:t>eüsserst</w:t>
      </w:r>
      <w:proofErr w:type="spellEnd"/>
      <w:r>
        <w:t xml:space="preserve"> </w:t>
      </w:r>
      <w:proofErr w:type="spellStart"/>
      <w:r>
        <w:t>finsternuß</w:t>
      </w:r>
      <w:proofErr w:type="spellEnd"/>
      <w:r>
        <w:t xml:space="preserve"> </w:t>
      </w:r>
      <w:proofErr w:type="spellStart"/>
      <w:r>
        <w:t>geworffen</w:t>
      </w:r>
      <w:proofErr w:type="spellEnd"/>
      <w:r>
        <w:t xml:space="preserve"> würd / als jener </w:t>
      </w:r>
      <w:proofErr w:type="spellStart"/>
      <w:r>
        <w:t>geworffen</w:t>
      </w:r>
      <w:proofErr w:type="spellEnd"/>
      <w:r>
        <w:t xml:space="preserve"> ward. Daß aber </w:t>
      </w:r>
      <w:proofErr w:type="spellStart"/>
      <w:r>
        <w:t>dyse</w:t>
      </w:r>
      <w:proofErr w:type="spellEnd"/>
      <w:r>
        <w:t xml:space="preserve"> </w:t>
      </w:r>
      <w:proofErr w:type="spellStart"/>
      <w:r>
        <w:t>sicherhait</w:t>
      </w:r>
      <w:proofErr w:type="spellEnd"/>
      <w:r>
        <w:t xml:space="preserve"> vor der </w:t>
      </w:r>
      <w:proofErr w:type="spellStart"/>
      <w:r>
        <w:t>empfahung</w:t>
      </w:r>
      <w:proofErr w:type="spellEnd"/>
      <w:r>
        <w:t xml:space="preserve"> in denen sein soll / so des </w:t>
      </w:r>
      <w:proofErr w:type="spellStart"/>
      <w:r>
        <w:t>herren</w:t>
      </w:r>
      <w:proofErr w:type="spellEnd"/>
      <w:r>
        <w:t xml:space="preserve"> </w:t>
      </w:r>
      <w:proofErr w:type="spellStart"/>
      <w:r>
        <w:t>Abentmal</w:t>
      </w:r>
      <w:proofErr w:type="spellEnd"/>
      <w:r>
        <w:t xml:space="preserve"> wollen </w:t>
      </w:r>
      <w:proofErr w:type="spellStart"/>
      <w:r>
        <w:t>nemen</w:t>
      </w:r>
      <w:proofErr w:type="spellEnd"/>
      <w:r>
        <w:t xml:space="preserve"> / </w:t>
      </w:r>
      <w:proofErr w:type="spellStart"/>
      <w:r>
        <w:t>unnd</w:t>
      </w:r>
      <w:proofErr w:type="spellEnd"/>
      <w:r>
        <w:t xml:space="preserve"> nicht uns </w:t>
      </w:r>
      <w:proofErr w:type="spellStart"/>
      <w:r>
        <w:t>widerfar</w:t>
      </w:r>
      <w:proofErr w:type="spellEnd"/>
      <w:r>
        <w:t xml:space="preserve"> / oder </w:t>
      </w:r>
      <w:proofErr w:type="spellStart"/>
      <w:r>
        <w:t>zukhumm</w:t>
      </w:r>
      <w:proofErr w:type="spellEnd"/>
      <w:r>
        <w:t xml:space="preserve"> / durchs </w:t>
      </w:r>
      <w:proofErr w:type="spellStart"/>
      <w:r>
        <w:t>prot</w:t>
      </w:r>
      <w:proofErr w:type="spellEnd"/>
      <w:r>
        <w:t xml:space="preserve"> </w:t>
      </w:r>
      <w:proofErr w:type="spellStart"/>
      <w:r>
        <w:t>unn</w:t>
      </w:r>
      <w:proofErr w:type="spellEnd"/>
      <w:r>
        <w:t xml:space="preserve"> </w:t>
      </w:r>
      <w:proofErr w:type="spellStart"/>
      <w:r>
        <w:t>kelch</w:t>
      </w:r>
      <w:proofErr w:type="spellEnd"/>
      <w:r>
        <w:t xml:space="preserve"> / welche etliche </w:t>
      </w:r>
      <w:proofErr w:type="spellStart"/>
      <w:r>
        <w:t>zaychen</w:t>
      </w:r>
      <w:proofErr w:type="spellEnd"/>
      <w:r>
        <w:t xml:space="preserve"> nennen / das hat Paul. </w:t>
      </w:r>
      <w:proofErr w:type="spellStart"/>
      <w:r>
        <w:t>klaerlich</w:t>
      </w:r>
      <w:proofErr w:type="spellEnd"/>
      <w:r>
        <w:t xml:space="preserve"> und reichlich </w:t>
      </w:r>
      <w:proofErr w:type="spellStart"/>
      <w:r>
        <w:t>angezaygt</w:t>
      </w:r>
      <w:proofErr w:type="spellEnd"/>
      <w:r>
        <w:t xml:space="preserve"> / als er sagt. Der </w:t>
      </w:r>
      <w:proofErr w:type="spellStart"/>
      <w:r>
        <w:t>mensch</w:t>
      </w:r>
      <w:proofErr w:type="spellEnd"/>
      <w:r>
        <w:t xml:space="preserve"> soll sich prüfen / </w:t>
      </w:r>
      <w:proofErr w:type="spellStart"/>
      <w:r>
        <w:t>unn</w:t>
      </w:r>
      <w:proofErr w:type="spellEnd"/>
      <w:r>
        <w:t xml:space="preserve"> also von dem </w:t>
      </w:r>
      <w:proofErr w:type="spellStart"/>
      <w:r>
        <w:t>prot</w:t>
      </w:r>
      <w:proofErr w:type="spellEnd"/>
      <w:r>
        <w:t xml:space="preserve"> essen. etc. </w:t>
      </w:r>
    </w:p>
    <w:p w14:paraId="7982DD5F" w14:textId="77777777" w:rsidR="00660225" w:rsidRDefault="00660225" w:rsidP="00660225">
      <w:pPr>
        <w:pStyle w:val="StandardWeb"/>
      </w:pPr>
      <w:r>
        <w:t xml:space="preserve">Was </w:t>
      </w:r>
      <w:proofErr w:type="spellStart"/>
      <w:r>
        <w:t>bedewt</w:t>
      </w:r>
      <w:proofErr w:type="spellEnd"/>
      <w:r>
        <w:t xml:space="preserve"> das </w:t>
      </w:r>
      <w:proofErr w:type="spellStart"/>
      <w:r>
        <w:t>verßlein</w:t>
      </w:r>
      <w:proofErr w:type="spellEnd"/>
      <w:r>
        <w:t xml:space="preserve">. Und also? </w:t>
      </w:r>
      <w:proofErr w:type="spellStart"/>
      <w:r>
        <w:t>Bedewt</w:t>
      </w:r>
      <w:proofErr w:type="spellEnd"/>
      <w:r>
        <w:t xml:space="preserve"> es </w:t>
      </w:r>
      <w:proofErr w:type="spellStart"/>
      <w:r>
        <w:t>nit</w:t>
      </w:r>
      <w:proofErr w:type="spellEnd"/>
      <w:r>
        <w:t xml:space="preserve"> daß er sich vor </w:t>
      </w:r>
      <w:proofErr w:type="spellStart"/>
      <w:r>
        <w:t>pruefen</w:t>
      </w:r>
      <w:proofErr w:type="spellEnd"/>
      <w:r>
        <w:t xml:space="preserve"> / </w:t>
      </w:r>
      <w:proofErr w:type="spellStart"/>
      <w:r>
        <w:t>unnd</w:t>
      </w:r>
      <w:proofErr w:type="spellEnd"/>
      <w:r>
        <w:t xml:space="preserve"> </w:t>
      </w:r>
      <w:proofErr w:type="spellStart"/>
      <w:r>
        <w:t>aygentlich</w:t>
      </w:r>
      <w:proofErr w:type="spellEnd"/>
      <w:r>
        <w:t xml:space="preserve"> </w:t>
      </w:r>
      <w:proofErr w:type="spellStart"/>
      <w:r>
        <w:t>versteen</w:t>
      </w:r>
      <w:proofErr w:type="spellEnd"/>
      <w:r>
        <w:t xml:space="preserve"> soll / ob er des </w:t>
      </w:r>
      <w:proofErr w:type="spellStart"/>
      <w:r>
        <w:t>herrens</w:t>
      </w:r>
      <w:proofErr w:type="spellEnd"/>
      <w:r>
        <w:t xml:space="preserve"> </w:t>
      </w:r>
      <w:proofErr w:type="spellStart"/>
      <w:r>
        <w:t>gedächtnuß</w:t>
      </w:r>
      <w:proofErr w:type="spellEnd"/>
      <w:r>
        <w:t xml:space="preserve"> hab / und des </w:t>
      </w:r>
      <w:proofErr w:type="spellStart"/>
      <w:r>
        <w:t>herren</w:t>
      </w:r>
      <w:proofErr w:type="spellEnd"/>
      <w:r>
        <w:t xml:space="preserve"> todt </w:t>
      </w:r>
      <w:proofErr w:type="spellStart"/>
      <w:r>
        <w:t>kond</w:t>
      </w:r>
      <w:proofErr w:type="spellEnd"/>
      <w:r>
        <w:t xml:space="preserve"> </w:t>
      </w:r>
      <w:proofErr w:type="spellStart"/>
      <w:r>
        <w:t>verkhündigen</w:t>
      </w:r>
      <w:proofErr w:type="spellEnd"/>
      <w:r>
        <w:t xml:space="preserve"> / in dem </w:t>
      </w:r>
      <w:proofErr w:type="spellStart"/>
      <w:r>
        <w:t>fursatz</w:t>
      </w:r>
      <w:proofErr w:type="spellEnd"/>
      <w:r>
        <w:t xml:space="preserve"> / willen / </w:t>
      </w:r>
      <w:proofErr w:type="spellStart"/>
      <w:r>
        <w:t>unn</w:t>
      </w:r>
      <w:proofErr w:type="spellEnd"/>
      <w:r>
        <w:t xml:space="preserve"> </w:t>
      </w:r>
      <w:proofErr w:type="spellStart"/>
      <w:r>
        <w:t>weyß</w:t>
      </w:r>
      <w:proofErr w:type="spellEnd"/>
      <w:r>
        <w:t xml:space="preserve"> / als Christus haben will. </w:t>
      </w:r>
      <w:proofErr w:type="spellStart"/>
      <w:r>
        <w:t>Hatt</w:t>
      </w:r>
      <w:proofErr w:type="spellEnd"/>
      <w:r>
        <w:t xml:space="preserve"> er das in </w:t>
      </w:r>
      <w:proofErr w:type="spellStart"/>
      <w:r>
        <w:t>sseinem</w:t>
      </w:r>
      <w:proofErr w:type="spellEnd"/>
      <w:r>
        <w:t xml:space="preserve"> </w:t>
      </w:r>
      <w:proofErr w:type="spellStart"/>
      <w:r>
        <w:t>grundt</w:t>
      </w:r>
      <w:proofErr w:type="spellEnd"/>
      <w:r>
        <w:t xml:space="preserve"> / so </w:t>
      </w:r>
      <w:proofErr w:type="spellStart"/>
      <w:r>
        <w:t>hatt</w:t>
      </w:r>
      <w:proofErr w:type="spellEnd"/>
      <w:r>
        <w:t xml:space="preserve"> er auch den </w:t>
      </w:r>
      <w:proofErr w:type="spellStart"/>
      <w:r>
        <w:t>geyst</w:t>
      </w:r>
      <w:proofErr w:type="spellEnd"/>
      <w:r>
        <w:t xml:space="preserve"> Christi der </w:t>
      </w:r>
      <w:proofErr w:type="spellStart"/>
      <w:r>
        <w:t>jm</w:t>
      </w:r>
      <w:proofErr w:type="spellEnd"/>
      <w:r>
        <w:t xml:space="preserve"> seinen </w:t>
      </w:r>
      <w:proofErr w:type="spellStart"/>
      <w:r>
        <w:t>haylandt</w:t>
      </w:r>
      <w:proofErr w:type="spellEnd"/>
      <w:r>
        <w:t xml:space="preserve"> Christum / am </w:t>
      </w:r>
      <w:proofErr w:type="spellStart"/>
      <w:r>
        <w:t>Creütz</w:t>
      </w:r>
      <w:proofErr w:type="spellEnd"/>
      <w:r>
        <w:t xml:space="preserve"> hangenden / und den selben Christum / in vollem gehorsam / in hoher </w:t>
      </w:r>
      <w:proofErr w:type="spellStart"/>
      <w:r>
        <w:t>gerechtigkayt</w:t>
      </w:r>
      <w:proofErr w:type="spellEnd"/>
      <w:r>
        <w:t xml:space="preserve"> / und </w:t>
      </w:r>
      <w:proofErr w:type="spellStart"/>
      <w:r>
        <w:t>wonsamer</w:t>
      </w:r>
      <w:proofErr w:type="spellEnd"/>
      <w:r>
        <w:t xml:space="preserve"> lieb / und </w:t>
      </w:r>
      <w:proofErr w:type="spellStart"/>
      <w:r>
        <w:t>unschult</w:t>
      </w:r>
      <w:proofErr w:type="spellEnd"/>
      <w:r>
        <w:t xml:space="preserve"> sterbenden </w:t>
      </w:r>
      <w:proofErr w:type="spellStart"/>
      <w:r>
        <w:t>zaigt</w:t>
      </w:r>
      <w:proofErr w:type="spellEnd"/>
      <w:r>
        <w:t xml:space="preserve"> / und sein </w:t>
      </w:r>
      <w:proofErr w:type="spellStart"/>
      <w:r>
        <w:t>hertz</w:t>
      </w:r>
      <w:proofErr w:type="spellEnd"/>
      <w:r>
        <w:t xml:space="preserve"> versichert / daß er </w:t>
      </w:r>
      <w:proofErr w:type="spellStart"/>
      <w:r>
        <w:t>erlosung</w:t>
      </w:r>
      <w:proofErr w:type="spellEnd"/>
      <w:r>
        <w:t xml:space="preserve"> </w:t>
      </w:r>
      <w:proofErr w:type="spellStart"/>
      <w:r>
        <w:t>hatt</w:t>
      </w:r>
      <w:proofErr w:type="spellEnd"/>
      <w:r>
        <w:t xml:space="preserve"> durch Christum. </w:t>
      </w:r>
    </w:p>
    <w:p w14:paraId="2C736BCA" w14:textId="77777777" w:rsidR="00660225" w:rsidRDefault="00660225" w:rsidP="00660225">
      <w:pPr>
        <w:pStyle w:val="StandardWeb"/>
      </w:pPr>
      <w:r>
        <w:t xml:space="preserve">Hat er </w:t>
      </w:r>
      <w:proofErr w:type="spellStart"/>
      <w:r>
        <w:t>dyse</w:t>
      </w:r>
      <w:proofErr w:type="spellEnd"/>
      <w:r>
        <w:t xml:space="preserve"> </w:t>
      </w:r>
      <w:proofErr w:type="spellStart"/>
      <w:r>
        <w:t>versicherung</w:t>
      </w:r>
      <w:proofErr w:type="spellEnd"/>
      <w:r>
        <w:t xml:space="preserve"> des </w:t>
      </w:r>
      <w:proofErr w:type="spellStart"/>
      <w:r>
        <w:t>gaysts</w:t>
      </w:r>
      <w:proofErr w:type="spellEnd"/>
      <w:r>
        <w:t xml:space="preserve"> Christi / die er haben </w:t>
      </w:r>
      <w:proofErr w:type="spellStart"/>
      <w:r>
        <w:t>mueß</w:t>
      </w:r>
      <w:proofErr w:type="spellEnd"/>
      <w:r>
        <w:t xml:space="preserve"> / so mag er also von des </w:t>
      </w:r>
      <w:proofErr w:type="spellStart"/>
      <w:r>
        <w:t>herren</w:t>
      </w:r>
      <w:proofErr w:type="spellEnd"/>
      <w:r>
        <w:t xml:space="preserve"> </w:t>
      </w:r>
      <w:proofErr w:type="spellStart"/>
      <w:r>
        <w:t>prot</w:t>
      </w:r>
      <w:proofErr w:type="spellEnd"/>
      <w:r>
        <w:t xml:space="preserve"> essen / und </w:t>
      </w:r>
      <w:proofErr w:type="spellStart"/>
      <w:r>
        <w:t>kelch</w:t>
      </w:r>
      <w:proofErr w:type="spellEnd"/>
      <w:r>
        <w:t xml:space="preserve"> </w:t>
      </w:r>
      <w:proofErr w:type="spellStart"/>
      <w:r>
        <w:t>trincken</w:t>
      </w:r>
      <w:proofErr w:type="spellEnd"/>
      <w:r>
        <w:t xml:space="preserve">. </w:t>
      </w:r>
    </w:p>
    <w:p w14:paraId="62FAFBF9" w14:textId="77777777" w:rsidR="00660225" w:rsidRDefault="00660225" w:rsidP="00660225">
      <w:pPr>
        <w:pStyle w:val="StandardWeb"/>
      </w:pPr>
      <w:r>
        <w:t xml:space="preserve">Aber also </w:t>
      </w:r>
      <w:proofErr w:type="spellStart"/>
      <w:r>
        <w:t>ysset</w:t>
      </w:r>
      <w:proofErr w:type="spellEnd"/>
      <w:r>
        <w:t xml:space="preserve"> und </w:t>
      </w:r>
      <w:proofErr w:type="spellStart"/>
      <w:r>
        <w:t>trinckeet</w:t>
      </w:r>
      <w:proofErr w:type="spellEnd"/>
      <w:r>
        <w:t xml:space="preserve"> er / wenn er schon versichert und gewiß worden ist / daß Christus aller </w:t>
      </w:r>
      <w:proofErr w:type="spellStart"/>
      <w:r>
        <w:t>welt</w:t>
      </w:r>
      <w:proofErr w:type="spellEnd"/>
      <w:r>
        <w:t xml:space="preserve"> </w:t>
      </w:r>
      <w:proofErr w:type="spellStart"/>
      <w:r>
        <w:t>sünden</w:t>
      </w:r>
      <w:proofErr w:type="spellEnd"/>
      <w:r>
        <w:t xml:space="preserve"> </w:t>
      </w:r>
      <w:proofErr w:type="spellStart"/>
      <w:r>
        <w:t>bezalet</w:t>
      </w:r>
      <w:proofErr w:type="spellEnd"/>
      <w:r>
        <w:t xml:space="preserve"> und </w:t>
      </w:r>
      <w:proofErr w:type="spellStart"/>
      <w:r>
        <w:t>hyngetragen</w:t>
      </w:r>
      <w:proofErr w:type="spellEnd"/>
      <w:r>
        <w:t xml:space="preserve"> </w:t>
      </w:r>
      <w:proofErr w:type="spellStart"/>
      <w:r>
        <w:t>hatt</w:t>
      </w:r>
      <w:proofErr w:type="spellEnd"/>
      <w:r>
        <w:t xml:space="preserve"> / ehe er das </w:t>
      </w:r>
      <w:proofErr w:type="spellStart"/>
      <w:r>
        <w:t>sacrament</w:t>
      </w:r>
      <w:proofErr w:type="spellEnd"/>
      <w:r>
        <w:t xml:space="preserve"> </w:t>
      </w:r>
      <w:proofErr w:type="spellStart"/>
      <w:r>
        <w:t>empfehet</w:t>
      </w:r>
      <w:proofErr w:type="spellEnd"/>
      <w:r>
        <w:t xml:space="preserve">. </w:t>
      </w:r>
    </w:p>
    <w:p w14:paraId="51A16642" w14:textId="77777777" w:rsidR="00660225" w:rsidRDefault="00660225" w:rsidP="00660225">
      <w:pPr>
        <w:pStyle w:val="StandardWeb"/>
      </w:pPr>
      <w:r>
        <w:t xml:space="preserve">Christus </w:t>
      </w:r>
      <w:proofErr w:type="spellStart"/>
      <w:r>
        <w:t>weyset</w:t>
      </w:r>
      <w:proofErr w:type="spellEnd"/>
      <w:r>
        <w:t xml:space="preserve"> </w:t>
      </w:r>
      <w:proofErr w:type="spellStart"/>
      <w:r>
        <w:t>unns</w:t>
      </w:r>
      <w:proofErr w:type="spellEnd"/>
      <w:r>
        <w:t xml:space="preserve"> </w:t>
      </w:r>
      <w:proofErr w:type="spellStart"/>
      <w:r>
        <w:t>ye</w:t>
      </w:r>
      <w:proofErr w:type="spellEnd"/>
      <w:r>
        <w:t xml:space="preserve"> alle zu </w:t>
      </w:r>
      <w:proofErr w:type="spellStart"/>
      <w:r>
        <w:t>jm</w:t>
      </w:r>
      <w:proofErr w:type="spellEnd"/>
      <w:r>
        <w:t xml:space="preserve"> am </w:t>
      </w:r>
      <w:proofErr w:type="spellStart"/>
      <w:r>
        <w:t>Creütz</w:t>
      </w:r>
      <w:proofErr w:type="spellEnd"/>
      <w:r>
        <w:t xml:space="preserve"> / da er gehorsamlich stürbet / </w:t>
      </w:r>
      <w:proofErr w:type="spellStart"/>
      <w:r>
        <w:t>unnd</w:t>
      </w:r>
      <w:proofErr w:type="spellEnd"/>
      <w:r>
        <w:t xml:space="preserve"> alles vollbringt / das von </w:t>
      </w:r>
      <w:proofErr w:type="spellStart"/>
      <w:r>
        <w:t>jm</w:t>
      </w:r>
      <w:proofErr w:type="spellEnd"/>
      <w:r>
        <w:t xml:space="preserve"> </w:t>
      </w:r>
      <w:proofErr w:type="spellStart"/>
      <w:r>
        <w:t>geschriben</w:t>
      </w:r>
      <w:proofErr w:type="spellEnd"/>
      <w:r>
        <w:t xml:space="preserve"> </w:t>
      </w:r>
      <w:proofErr w:type="spellStart"/>
      <w:r>
        <w:t>steet</w:t>
      </w:r>
      <w:proofErr w:type="spellEnd"/>
      <w:r>
        <w:t xml:space="preserve"> / da </w:t>
      </w:r>
      <w:proofErr w:type="spellStart"/>
      <w:r>
        <w:t>muessen</w:t>
      </w:r>
      <w:proofErr w:type="spellEnd"/>
      <w:r>
        <w:t xml:space="preserve"> wir </w:t>
      </w:r>
      <w:proofErr w:type="spellStart"/>
      <w:r>
        <w:t>jnen</w:t>
      </w:r>
      <w:proofErr w:type="spellEnd"/>
      <w:r>
        <w:t xml:space="preserve"> mit seligen </w:t>
      </w:r>
      <w:proofErr w:type="spellStart"/>
      <w:r>
        <w:t>augen</w:t>
      </w:r>
      <w:proofErr w:type="spellEnd"/>
      <w:r>
        <w:t xml:space="preserve"> ansehen / das ist / an </w:t>
      </w:r>
      <w:proofErr w:type="spellStart"/>
      <w:r>
        <w:t>jnen</w:t>
      </w:r>
      <w:proofErr w:type="spellEnd"/>
      <w:r>
        <w:t xml:space="preserve"> </w:t>
      </w:r>
      <w:proofErr w:type="spellStart"/>
      <w:r>
        <w:t>glawben</w:t>
      </w:r>
      <w:proofErr w:type="spellEnd"/>
      <w:r>
        <w:t xml:space="preserve"> / und gewißlich wissen / daß er uns </w:t>
      </w:r>
      <w:proofErr w:type="spellStart"/>
      <w:r>
        <w:t>erloset</w:t>
      </w:r>
      <w:proofErr w:type="spellEnd"/>
      <w:r>
        <w:t xml:space="preserve"> etc. </w:t>
      </w:r>
    </w:p>
    <w:p w14:paraId="37DCD3E9" w14:textId="77777777" w:rsidR="00660225" w:rsidRDefault="00660225" w:rsidP="00660225">
      <w:pPr>
        <w:pStyle w:val="StandardWeb"/>
      </w:pPr>
      <w:r>
        <w:t xml:space="preserve">Wenn wir das wissen / </w:t>
      </w:r>
      <w:proofErr w:type="spellStart"/>
      <w:r>
        <w:t>unnd</w:t>
      </w:r>
      <w:proofErr w:type="spellEnd"/>
      <w:r>
        <w:t xml:space="preserve"> also </w:t>
      </w:r>
      <w:proofErr w:type="spellStart"/>
      <w:r>
        <w:t>zuruck</w:t>
      </w:r>
      <w:proofErr w:type="spellEnd"/>
      <w:r>
        <w:t xml:space="preserve"> / </w:t>
      </w:r>
      <w:proofErr w:type="spellStart"/>
      <w:r>
        <w:t>auff</w:t>
      </w:r>
      <w:proofErr w:type="spellEnd"/>
      <w:r>
        <w:t xml:space="preserve"> den erlitten todt Christi sehen / so </w:t>
      </w:r>
      <w:proofErr w:type="spellStart"/>
      <w:r>
        <w:t>seind</w:t>
      </w:r>
      <w:proofErr w:type="spellEnd"/>
      <w:r>
        <w:t xml:space="preserve"> wir rechtfertig in uns / und </w:t>
      </w:r>
      <w:proofErr w:type="spellStart"/>
      <w:r>
        <w:t>wirdig</w:t>
      </w:r>
      <w:proofErr w:type="spellEnd"/>
      <w:r>
        <w:t xml:space="preserve"> zu essen und </w:t>
      </w:r>
      <w:proofErr w:type="spellStart"/>
      <w:r>
        <w:t>trincken</w:t>
      </w:r>
      <w:proofErr w:type="spellEnd"/>
      <w:r>
        <w:t xml:space="preserve"> des </w:t>
      </w:r>
      <w:proofErr w:type="spellStart"/>
      <w:r>
        <w:t>herren</w:t>
      </w:r>
      <w:proofErr w:type="spellEnd"/>
      <w:r>
        <w:t xml:space="preserve"> </w:t>
      </w:r>
      <w:proofErr w:type="spellStart"/>
      <w:r>
        <w:t>prot</w:t>
      </w:r>
      <w:proofErr w:type="spellEnd"/>
      <w:r>
        <w:t xml:space="preserve"> und </w:t>
      </w:r>
      <w:proofErr w:type="spellStart"/>
      <w:r>
        <w:t>weyn</w:t>
      </w:r>
      <w:proofErr w:type="spellEnd"/>
      <w:r>
        <w:t xml:space="preserve"> </w:t>
      </w:r>
      <w:proofErr w:type="spellStart"/>
      <w:r>
        <w:t>wirdigklich</w:t>
      </w:r>
      <w:proofErr w:type="spellEnd"/>
      <w:r>
        <w:t xml:space="preserve">. Wenn auch wir </w:t>
      </w:r>
      <w:proofErr w:type="spellStart"/>
      <w:r>
        <w:t>erfaren</w:t>
      </w:r>
      <w:proofErr w:type="spellEnd"/>
      <w:r>
        <w:t xml:space="preserve"> / daß wir </w:t>
      </w:r>
      <w:proofErr w:type="spellStart"/>
      <w:r>
        <w:t>soliche</w:t>
      </w:r>
      <w:proofErr w:type="spellEnd"/>
      <w:r>
        <w:t xml:space="preserve"> </w:t>
      </w:r>
      <w:proofErr w:type="spellStart"/>
      <w:r>
        <w:t>erkenner</w:t>
      </w:r>
      <w:proofErr w:type="spellEnd"/>
      <w:r>
        <w:t xml:space="preserve"> </w:t>
      </w:r>
      <w:proofErr w:type="spellStart"/>
      <w:r>
        <w:t>unnd</w:t>
      </w:r>
      <w:proofErr w:type="spellEnd"/>
      <w:r>
        <w:t xml:space="preserve"> </w:t>
      </w:r>
      <w:proofErr w:type="spellStart"/>
      <w:r>
        <w:t>eingedencker</w:t>
      </w:r>
      <w:proofErr w:type="spellEnd"/>
      <w:r>
        <w:t xml:space="preserve"> </w:t>
      </w:r>
      <w:proofErr w:type="spellStart"/>
      <w:r>
        <w:t>seind</w:t>
      </w:r>
      <w:proofErr w:type="spellEnd"/>
      <w:r>
        <w:t xml:space="preserve"> / also </w:t>
      </w:r>
      <w:proofErr w:type="spellStart"/>
      <w:r>
        <w:t>moegen</w:t>
      </w:r>
      <w:proofErr w:type="spellEnd"/>
      <w:r>
        <w:t xml:space="preserve"> mir </w:t>
      </w:r>
      <w:proofErr w:type="spellStart"/>
      <w:r>
        <w:t>frolich</w:t>
      </w:r>
      <w:proofErr w:type="spellEnd"/>
      <w:r>
        <w:t xml:space="preserve"> essen und </w:t>
      </w:r>
      <w:proofErr w:type="spellStart"/>
      <w:r>
        <w:t>trincken</w:t>
      </w:r>
      <w:proofErr w:type="spellEnd"/>
      <w:r>
        <w:t xml:space="preserve"> / </w:t>
      </w:r>
      <w:proofErr w:type="spellStart"/>
      <w:r>
        <w:t>darumb</w:t>
      </w:r>
      <w:proofErr w:type="spellEnd"/>
      <w:r>
        <w:t xml:space="preserve"> spricht er. </w:t>
      </w:r>
      <w:proofErr w:type="spellStart"/>
      <w:r>
        <w:t>Pruefe</w:t>
      </w:r>
      <w:proofErr w:type="spellEnd"/>
      <w:r>
        <w:t xml:space="preserve"> sich vor </w:t>
      </w:r>
      <w:proofErr w:type="spellStart"/>
      <w:r>
        <w:t>ain</w:t>
      </w:r>
      <w:proofErr w:type="spellEnd"/>
      <w:r>
        <w:t xml:space="preserve"> </w:t>
      </w:r>
      <w:proofErr w:type="spellStart"/>
      <w:r>
        <w:t>mensch</w:t>
      </w:r>
      <w:proofErr w:type="spellEnd"/>
      <w:r>
        <w:t xml:space="preserve"> / und also / das </w:t>
      </w:r>
      <w:proofErr w:type="spellStart"/>
      <w:r>
        <w:t>wort</w:t>
      </w:r>
      <w:proofErr w:type="spellEnd"/>
      <w:r>
        <w:t xml:space="preserve"> / also / </w:t>
      </w:r>
      <w:proofErr w:type="spellStart"/>
      <w:r>
        <w:t>bedewt</w:t>
      </w:r>
      <w:proofErr w:type="spellEnd"/>
      <w:r>
        <w:t xml:space="preserve"> </w:t>
      </w:r>
      <w:proofErr w:type="spellStart"/>
      <w:r>
        <w:t>geschicklichkait</w:t>
      </w:r>
      <w:proofErr w:type="spellEnd"/>
      <w:r>
        <w:t xml:space="preserve"> </w:t>
      </w:r>
      <w:proofErr w:type="spellStart"/>
      <w:r>
        <w:t>unnd</w:t>
      </w:r>
      <w:proofErr w:type="spellEnd"/>
      <w:r>
        <w:t xml:space="preserve"> </w:t>
      </w:r>
      <w:proofErr w:type="spellStart"/>
      <w:r>
        <w:t>zeyt</w:t>
      </w:r>
      <w:proofErr w:type="spellEnd"/>
      <w:r>
        <w:t xml:space="preserve">. </w:t>
      </w:r>
      <w:proofErr w:type="spellStart"/>
      <w:r>
        <w:t>Geschicklichkayt</w:t>
      </w:r>
      <w:proofErr w:type="spellEnd"/>
      <w:r>
        <w:t xml:space="preserve"> des </w:t>
      </w:r>
      <w:proofErr w:type="spellStart"/>
      <w:r>
        <w:t>gedechtnuß</w:t>
      </w:r>
      <w:proofErr w:type="spellEnd"/>
      <w:r>
        <w:t xml:space="preserve">. </w:t>
      </w:r>
      <w:proofErr w:type="spellStart"/>
      <w:r>
        <w:t>Zeyt</w:t>
      </w:r>
      <w:proofErr w:type="spellEnd"/>
      <w:r>
        <w:t xml:space="preserve"> / daß die </w:t>
      </w:r>
      <w:proofErr w:type="spellStart"/>
      <w:r>
        <w:t>geschicklichkayt</w:t>
      </w:r>
      <w:proofErr w:type="spellEnd"/>
      <w:r>
        <w:t xml:space="preserve"> </w:t>
      </w:r>
      <w:proofErr w:type="spellStart"/>
      <w:r>
        <w:t>vorgeen</w:t>
      </w:r>
      <w:proofErr w:type="spellEnd"/>
      <w:r>
        <w:t xml:space="preserve"> muß / als </w:t>
      </w:r>
      <w:proofErr w:type="spellStart"/>
      <w:r>
        <w:t>ayner</w:t>
      </w:r>
      <w:proofErr w:type="spellEnd"/>
      <w:r>
        <w:t xml:space="preserve"> vor </w:t>
      </w:r>
      <w:proofErr w:type="spellStart"/>
      <w:r>
        <w:t>ayn</w:t>
      </w:r>
      <w:proofErr w:type="spellEnd"/>
      <w:r>
        <w:t xml:space="preserve"> </w:t>
      </w:r>
      <w:proofErr w:type="spellStart"/>
      <w:r>
        <w:t>hochzeytlich</w:t>
      </w:r>
      <w:proofErr w:type="spellEnd"/>
      <w:r>
        <w:t xml:space="preserve"> </w:t>
      </w:r>
      <w:proofErr w:type="spellStart"/>
      <w:r>
        <w:t>klaydt</w:t>
      </w:r>
      <w:proofErr w:type="spellEnd"/>
      <w:r>
        <w:t xml:space="preserve"> haben muß / ehe er </w:t>
      </w:r>
      <w:proofErr w:type="spellStart"/>
      <w:r>
        <w:t>zue</w:t>
      </w:r>
      <w:proofErr w:type="spellEnd"/>
      <w:r>
        <w:t xml:space="preserve"> </w:t>
      </w:r>
      <w:proofErr w:type="spellStart"/>
      <w:r>
        <w:t>aynes</w:t>
      </w:r>
      <w:proofErr w:type="spellEnd"/>
      <w:r>
        <w:t xml:space="preserve"> </w:t>
      </w:r>
      <w:proofErr w:type="spellStart"/>
      <w:r>
        <w:t>Konigs</w:t>
      </w:r>
      <w:proofErr w:type="spellEnd"/>
      <w:r>
        <w:t xml:space="preserve"> tisch </w:t>
      </w:r>
      <w:proofErr w:type="spellStart"/>
      <w:r>
        <w:t>geet</w:t>
      </w:r>
      <w:proofErr w:type="spellEnd"/>
      <w:r>
        <w:t xml:space="preserve">. </w:t>
      </w:r>
    </w:p>
    <w:p w14:paraId="2DBA54A2" w14:textId="77777777" w:rsidR="00660225" w:rsidRDefault="00660225" w:rsidP="00660225">
      <w:pPr>
        <w:pStyle w:val="StandardWeb"/>
      </w:pPr>
      <w:r>
        <w:t xml:space="preserve">Nun ob </w:t>
      </w:r>
      <w:proofErr w:type="spellStart"/>
      <w:r>
        <w:t>ichs</w:t>
      </w:r>
      <w:proofErr w:type="spellEnd"/>
      <w:r>
        <w:t xml:space="preserve"> </w:t>
      </w:r>
      <w:proofErr w:type="spellStart"/>
      <w:r>
        <w:t>gleych</w:t>
      </w:r>
      <w:proofErr w:type="spellEnd"/>
      <w:r>
        <w:t xml:space="preserve"> sonst gestünde / und zugebe / daß man durch </w:t>
      </w:r>
      <w:proofErr w:type="spellStart"/>
      <w:r>
        <w:t>ettliche</w:t>
      </w:r>
      <w:proofErr w:type="spellEnd"/>
      <w:r>
        <w:t xml:space="preserve"> </w:t>
      </w:r>
      <w:proofErr w:type="spellStart"/>
      <w:r>
        <w:t>zaychen</w:t>
      </w:r>
      <w:proofErr w:type="spellEnd"/>
      <w:r>
        <w:t xml:space="preserve"> </w:t>
      </w:r>
      <w:proofErr w:type="spellStart"/>
      <w:r>
        <w:t>gottes</w:t>
      </w:r>
      <w:proofErr w:type="spellEnd"/>
      <w:r>
        <w:t xml:space="preserve"> </w:t>
      </w:r>
      <w:proofErr w:type="spellStart"/>
      <w:r>
        <w:t>zusag</w:t>
      </w:r>
      <w:proofErr w:type="spellEnd"/>
      <w:r>
        <w:t xml:space="preserve"> oder </w:t>
      </w:r>
      <w:proofErr w:type="spellStart"/>
      <w:r>
        <w:t>werck</w:t>
      </w:r>
      <w:proofErr w:type="spellEnd"/>
      <w:r>
        <w:t xml:space="preserve"> </w:t>
      </w:r>
      <w:proofErr w:type="spellStart"/>
      <w:r>
        <w:t>erfaren</w:t>
      </w:r>
      <w:proofErr w:type="spellEnd"/>
      <w:r>
        <w:t xml:space="preserve"> kann / und sicher werden / wenn </w:t>
      </w:r>
      <w:proofErr w:type="spellStart"/>
      <w:r>
        <w:t>sy</w:t>
      </w:r>
      <w:proofErr w:type="spellEnd"/>
      <w:r>
        <w:t xml:space="preserve"> so </w:t>
      </w:r>
      <w:proofErr w:type="spellStart"/>
      <w:r>
        <w:t>uber</w:t>
      </w:r>
      <w:proofErr w:type="spellEnd"/>
      <w:r>
        <w:t xml:space="preserve"> der </w:t>
      </w:r>
      <w:proofErr w:type="spellStart"/>
      <w:r>
        <w:t>vernunfft</w:t>
      </w:r>
      <w:proofErr w:type="spellEnd"/>
      <w:r>
        <w:t xml:space="preserve"> begriff </w:t>
      </w:r>
      <w:proofErr w:type="spellStart"/>
      <w:r>
        <w:t>seind</w:t>
      </w:r>
      <w:proofErr w:type="spellEnd"/>
      <w:r>
        <w:t xml:space="preserve"> / daß die </w:t>
      </w:r>
      <w:proofErr w:type="spellStart"/>
      <w:r>
        <w:t>seel</w:t>
      </w:r>
      <w:proofErr w:type="spellEnd"/>
      <w:r>
        <w:t xml:space="preserve"> </w:t>
      </w:r>
      <w:proofErr w:type="spellStart"/>
      <w:r>
        <w:t>auß</w:t>
      </w:r>
      <w:proofErr w:type="spellEnd"/>
      <w:r>
        <w:t xml:space="preserve"> </w:t>
      </w:r>
      <w:proofErr w:type="spellStart"/>
      <w:r>
        <w:t>verwunderung</w:t>
      </w:r>
      <w:proofErr w:type="spellEnd"/>
      <w:r>
        <w:t xml:space="preserve"> geschehener </w:t>
      </w:r>
      <w:proofErr w:type="spellStart"/>
      <w:r>
        <w:t>zaychen</w:t>
      </w:r>
      <w:proofErr w:type="spellEnd"/>
      <w:r>
        <w:t xml:space="preserve"> / </w:t>
      </w:r>
      <w:proofErr w:type="spellStart"/>
      <w:r>
        <w:t>haymlich</w:t>
      </w:r>
      <w:proofErr w:type="spellEnd"/>
      <w:r>
        <w:t xml:space="preserve"> </w:t>
      </w:r>
      <w:proofErr w:type="spellStart"/>
      <w:r>
        <w:t>ayn</w:t>
      </w:r>
      <w:proofErr w:type="spellEnd"/>
      <w:r>
        <w:t xml:space="preserve"> hohe </w:t>
      </w:r>
      <w:proofErr w:type="spellStart"/>
      <w:r>
        <w:t>krafft</w:t>
      </w:r>
      <w:proofErr w:type="spellEnd"/>
      <w:r>
        <w:t xml:space="preserve"> </w:t>
      </w:r>
      <w:proofErr w:type="spellStart"/>
      <w:r>
        <w:t>gottes</w:t>
      </w:r>
      <w:proofErr w:type="spellEnd"/>
      <w:r>
        <w:t xml:space="preserve"> </w:t>
      </w:r>
      <w:proofErr w:type="spellStart"/>
      <w:r>
        <w:t>erferet</w:t>
      </w:r>
      <w:proofErr w:type="spellEnd"/>
      <w:r>
        <w:t xml:space="preserve"> / als </w:t>
      </w:r>
      <w:proofErr w:type="spellStart"/>
      <w:r>
        <w:t>Ezechias</w:t>
      </w:r>
      <w:proofErr w:type="spellEnd"/>
      <w:r>
        <w:t xml:space="preserve"> durch den </w:t>
      </w:r>
      <w:proofErr w:type="spellStart"/>
      <w:r>
        <w:t>hyndergang</w:t>
      </w:r>
      <w:proofErr w:type="spellEnd"/>
      <w:r>
        <w:t xml:space="preserve"> der Sonnen / </w:t>
      </w:r>
      <w:proofErr w:type="spellStart"/>
      <w:r>
        <w:t>gotes</w:t>
      </w:r>
      <w:proofErr w:type="spellEnd"/>
      <w:r>
        <w:t xml:space="preserve"> </w:t>
      </w:r>
      <w:proofErr w:type="spellStart"/>
      <w:r>
        <w:t>krafft</w:t>
      </w:r>
      <w:proofErr w:type="spellEnd"/>
      <w:r>
        <w:t xml:space="preserve"> und willen </w:t>
      </w:r>
      <w:proofErr w:type="spellStart"/>
      <w:r>
        <w:t>erfur</w:t>
      </w:r>
      <w:proofErr w:type="spellEnd"/>
      <w:r>
        <w:t xml:space="preserve"> / so ist es doch nicht sicher / noch gut / daß wir dem </w:t>
      </w:r>
      <w:proofErr w:type="spellStart"/>
      <w:r>
        <w:t>prot</w:t>
      </w:r>
      <w:proofErr w:type="spellEnd"/>
      <w:r>
        <w:t xml:space="preserve"> und </w:t>
      </w:r>
      <w:proofErr w:type="spellStart"/>
      <w:r>
        <w:t>weyn</w:t>
      </w:r>
      <w:proofErr w:type="spellEnd"/>
      <w:r>
        <w:t xml:space="preserve"> Christi / </w:t>
      </w:r>
      <w:proofErr w:type="spellStart"/>
      <w:r>
        <w:t>dz</w:t>
      </w:r>
      <w:proofErr w:type="spellEnd"/>
      <w:r>
        <w:t xml:space="preserve"> </w:t>
      </w:r>
      <w:proofErr w:type="spellStart"/>
      <w:r>
        <w:t>jhene</w:t>
      </w:r>
      <w:proofErr w:type="spellEnd"/>
      <w:r>
        <w:t xml:space="preserve"> geben und </w:t>
      </w:r>
      <w:proofErr w:type="spellStart"/>
      <w:r>
        <w:t>zueaygnen</w:t>
      </w:r>
      <w:proofErr w:type="spellEnd"/>
      <w:r>
        <w:t xml:space="preserve"> / das Christo / und dem </w:t>
      </w:r>
      <w:proofErr w:type="spellStart"/>
      <w:r>
        <w:t>gayst</w:t>
      </w:r>
      <w:proofErr w:type="spellEnd"/>
      <w:r>
        <w:t xml:space="preserve"> Christi / </w:t>
      </w:r>
      <w:proofErr w:type="spellStart"/>
      <w:r>
        <w:t>aygenthumblich</w:t>
      </w:r>
      <w:proofErr w:type="spellEnd"/>
      <w:r>
        <w:t xml:space="preserve"> </w:t>
      </w:r>
      <w:proofErr w:type="spellStart"/>
      <w:r>
        <w:t>zusteet</w:t>
      </w:r>
      <w:proofErr w:type="spellEnd"/>
      <w:r>
        <w:t xml:space="preserve">. Christus ist der weg / </w:t>
      </w:r>
      <w:proofErr w:type="spellStart"/>
      <w:r>
        <w:t>warhayt</w:t>
      </w:r>
      <w:proofErr w:type="spellEnd"/>
      <w:r>
        <w:t xml:space="preserve"> / leben </w:t>
      </w:r>
      <w:proofErr w:type="spellStart"/>
      <w:r>
        <w:t>unn</w:t>
      </w:r>
      <w:proofErr w:type="spellEnd"/>
      <w:r>
        <w:t xml:space="preserve"> </w:t>
      </w:r>
      <w:proofErr w:type="spellStart"/>
      <w:r>
        <w:t>frid</w:t>
      </w:r>
      <w:proofErr w:type="spellEnd"/>
      <w:r>
        <w:t xml:space="preserve"> / und das alles / haben wir durch Christum. </w:t>
      </w:r>
    </w:p>
    <w:p w14:paraId="604D8D29" w14:textId="77777777" w:rsidR="00660225" w:rsidRDefault="00660225" w:rsidP="00660225">
      <w:pPr>
        <w:pStyle w:val="StandardWeb"/>
      </w:pPr>
      <w:r>
        <w:t xml:space="preserve">Der nun </w:t>
      </w:r>
      <w:proofErr w:type="spellStart"/>
      <w:r>
        <w:t>dyse</w:t>
      </w:r>
      <w:proofErr w:type="spellEnd"/>
      <w:r>
        <w:t xml:space="preserve"> </w:t>
      </w:r>
      <w:proofErr w:type="spellStart"/>
      <w:r>
        <w:t>guetter</w:t>
      </w:r>
      <w:proofErr w:type="spellEnd"/>
      <w:r>
        <w:t xml:space="preserve"> / dem </w:t>
      </w:r>
      <w:proofErr w:type="spellStart"/>
      <w:r>
        <w:t>Abentmal</w:t>
      </w:r>
      <w:proofErr w:type="spellEnd"/>
      <w:r>
        <w:t xml:space="preserve"> </w:t>
      </w:r>
      <w:proofErr w:type="spellStart"/>
      <w:r>
        <w:t>prot</w:t>
      </w:r>
      <w:proofErr w:type="spellEnd"/>
      <w:r>
        <w:t xml:space="preserve"> </w:t>
      </w:r>
      <w:proofErr w:type="spellStart"/>
      <w:r>
        <w:t>unn</w:t>
      </w:r>
      <w:proofErr w:type="spellEnd"/>
      <w:r>
        <w:t xml:space="preserve"> </w:t>
      </w:r>
      <w:proofErr w:type="spellStart"/>
      <w:r>
        <w:t>weyn</w:t>
      </w:r>
      <w:proofErr w:type="spellEnd"/>
      <w:r>
        <w:t xml:space="preserve"> des </w:t>
      </w:r>
      <w:proofErr w:type="spellStart"/>
      <w:r>
        <w:t>herren</w:t>
      </w:r>
      <w:proofErr w:type="spellEnd"/>
      <w:r>
        <w:t xml:space="preserve"> </w:t>
      </w:r>
      <w:proofErr w:type="spellStart"/>
      <w:r>
        <w:t>zuschreybet</w:t>
      </w:r>
      <w:proofErr w:type="spellEnd"/>
      <w:r>
        <w:t xml:space="preserve"> / was thut er anders / denn daß er Christo in seine </w:t>
      </w:r>
      <w:proofErr w:type="spellStart"/>
      <w:r>
        <w:t>schaetz</w:t>
      </w:r>
      <w:proofErr w:type="spellEnd"/>
      <w:r>
        <w:t xml:space="preserve"> </w:t>
      </w:r>
      <w:proofErr w:type="spellStart"/>
      <w:r>
        <w:t>greyffet</w:t>
      </w:r>
      <w:proofErr w:type="spellEnd"/>
      <w:r>
        <w:t xml:space="preserve">? </w:t>
      </w:r>
      <w:proofErr w:type="spellStart"/>
      <w:r>
        <w:t>Unn</w:t>
      </w:r>
      <w:proofErr w:type="spellEnd"/>
      <w:r>
        <w:t xml:space="preserve"> das / geringern </w:t>
      </w:r>
      <w:proofErr w:type="spellStart"/>
      <w:r>
        <w:t>creaturen</w:t>
      </w:r>
      <w:proofErr w:type="spellEnd"/>
      <w:r>
        <w:t xml:space="preserve"> denn er ist / zu erkennet / das </w:t>
      </w:r>
      <w:proofErr w:type="spellStart"/>
      <w:r>
        <w:t>allayn</w:t>
      </w:r>
      <w:proofErr w:type="spellEnd"/>
      <w:r>
        <w:t xml:space="preserve"> Christi ist / </w:t>
      </w:r>
      <w:proofErr w:type="spellStart"/>
      <w:r>
        <w:t>unnd</w:t>
      </w:r>
      <w:proofErr w:type="spellEnd"/>
      <w:r>
        <w:t xml:space="preserve"> Christus </w:t>
      </w:r>
      <w:proofErr w:type="spellStart"/>
      <w:r>
        <w:t>allayn</w:t>
      </w:r>
      <w:proofErr w:type="spellEnd"/>
      <w:r>
        <w:t xml:space="preserve"> </w:t>
      </w:r>
      <w:proofErr w:type="spellStart"/>
      <w:r>
        <w:t>verleyhet</w:t>
      </w:r>
      <w:proofErr w:type="spellEnd"/>
      <w:r>
        <w:t xml:space="preserve">. </w:t>
      </w:r>
    </w:p>
    <w:p w14:paraId="1A2D5495" w14:textId="77777777" w:rsidR="00660225" w:rsidRDefault="00660225" w:rsidP="00660225">
      <w:pPr>
        <w:pStyle w:val="StandardWeb"/>
      </w:pPr>
      <w:r>
        <w:t xml:space="preserve">Der ist </w:t>
      </w:r>
      <w:proofErr w:type="spellStart"/>
      <w:r>
        <w:t>ye</w:t>
      </w:r>
      <w:proofErr w:type="spellEnd"/>
      <w:r>
        <w:t xml:space="preserve"> </w:t>
      </w:r>
      <w:proofErr w:type="spellStart"/>
      <w:r>
        <w:t>ain</w:t>
      </w:r>
      <w:proofErr w:type="spellEnd"/>
      <w:r>
        <w:t xml:space="preserve"> </w:t>
      </w:r>
      <w:proofErr w:type="spellStart"/>
      <w:r>
        <w:t>diep</w:t>
      </w:r>
      <w:proofErr w:type="spellEnd"/>
      <w:r>
        <w:t xml:space="preserve"> </w:t>
      </w:r>
      <w:proofErr w:type="spellStart"/>
      <w:r>
        <w:t>unn</w:t>
      </w:r>
      <w:proofErr w:type="spellEnd"/>
      <w:r>
        <w:t xml:space="preserve"> </w:t>
      </w:r>
      <w:proofErr w:type="spellStart"/>
      <w:r>
        <w:t>ain</w:t>
      </w:r>
      <w:proofErr w:type="spellEnd"/>
      <w:r>
        <w:t xml:space="preserve"> </w:t>
      </w:r>
      <w:proofErr w:type="spellStart"/>
      <w:r>
        <w:t>moerder</w:t>
      </w:r>
      <w:proofErr w:type="spellEnd"/>
      <w:r>
        <w:t xml:space="preserve"> / der nicht durch Christum </w:t>
      </w:r>
      <w:proofErr w:type="spellStart"/>
      <w:r>
        <w:t>eingeet</w:t>
      </w:r>
      <w:proofErr w:type="spellEnd"/>
      <w:r>
        <w:t xml:space="preserve">. Das aber hieß durch </w:t>
      </w:r>
      <w:proofErr w:type="spellStart"/>
      <w:r>
        <w:t>prot</w:t>
      </w:r>
      <w:proofErr w:type="spellEnd"/>
      <w:r>
        <w:t xml:space="preserve"> oder </w:t>
      </w:r>
      <w:proofErr w:type="spellStart"/>
      <w:r>
        <w:t>weyn</w:t>
      </w:r>
      <w:proofErr w:type="spellEnd"/>
      <w:r>
        <w:t xml:space="preserve"> </w:t>
      </w:r>
      <w:proofErr w:type="spellStart"/>
      <w:r>
        <w:t>eingeen</w:t>
      </w:r>
      <w:proofErr w:type="spellEnd"/>
      <w:r>
        <w:t xml:space="preserve"> / </w:t>
      </w:r>
      <w:proofErr w:type="spellStart"/>
      <w:r>
        <w:t>unn</w:t>
      </w:r>
      <w:proofErr w:type="spellEnd"/>
      <w:r>
        <w:t xml:space="preserve"> nicht durch Christum / oder </w:t>
      </w:r>
      <w:proofErr w:type="spellStart"/>
      <w:r>
        <w:t>auffs</w:t>
      </w:r>
      <w:proofErr w:type="spellEnd"/>
      <w:r>
        <w:t xml:space="preserve"> </w:t>
      </w:r>
      <w:proofErr w:type="spellStart"/>
      <w:r>
        <w:t>wenigst</w:t>
      </w:r>
      <w:proofErr w:type="spellEnd"/>
      <w:r>
        <w:t xml:space="preserve"> / es hieß </w:t>
      </w:r>
      <w:proofErr w:type="spellStart"/>
      <w:r>
        <w:t>nit</w:t>
      </w:r>
      <w:proofErr w:type="spellEnd"/>
      <w:r>
        <w:t xml:space="preserve"> </w:t>
      </w:r>
      <w:proofErr w:type="spellStart"/>
      <w:r>
        <w:t>allayn</w:t>
      </w:r>
      <w:proofErr w:type="spellEnd"/>
      <w:r>
        <w:t xml:space="preserve"> durch Christum / </w:t>
      </w:r>
      <w:proofErr w:type="spellStart"/>
      <w:r>
        <w:t>sonder</w:t>
      </w:r>
      <w:proofErr w:type="spellEnd"/>
      <w:r>
        <w:t xml:space="preserve"> </w:t>
      </w:r>
      <w:proofErr w:type="spellStart"/>
      <w:r>
        <w:t>samptlich</w:t>
      </w:r>
      <w:proofErr w:type="spellEnd"/>
      <w:r>
        <w:t xml:space="preserve"> durch Christum und sein </w:t>
      </w:r>
      <w:proofErr w:type="spellStart"/>
      <w:r>
        <w:t>Abentmal</w:t>
      </w:r>
      <w:proofErr w:type="spellEnd"/>
      <w:r>
        <w:t xml:space="preserve"> </w:t>
      </w:r>
      <w:proofErr w:type="spellStart"/>
      <w:r>
        <w:t>eingeen</w:t>
      </w:r>
      <w:proofErr w:type="spellEnd"/>
      <w:r>
        <w:t xml:space="preserve">. Das aber hasset Christus / dann er </w:t>
      </w:r>
      <w:proofErr w:type="spellStart"/>
      <w:r>
        <w:t>wil</w:t>
      </w:r>
      <w:proofErr w:type="spellEnd"/>
      <w:r>
        <w:t xml:space="preserve"> </w:t>
      </w:r>
      <w:proofErr w:type="spellStart"/>
      <w:r>
        <w:t>ain</w:t>
      </w:r>
      <w:proofErr w:type="spellEnd"/>
      <w:r>
        <w:t xml:space="preserve"> </w:t>
      </w:r>
      <w:proofErr w:type="spellStart"/>
      <w:r>
        <w:t>gantz</w:t>
      </w:r>
      <w:proofErr w:type="spellEnd"/>
      <w:r>
        <w:t xml:space="preserve"> </w:t>
      </w:r>
      <w:proofErr w:type="spellStart"/>
      <w:r>
        <w:t>hertz</w:t>
      </w:r>
      <w:proofErr w:type="spellEnd"/>
      <w:r>
        <w:t xml:space="preserve"> haben / das in voriger </w:t>
      </w:r>
      <w:proofErr w:type="spellStart"/>
      <w:r>
        <w:t>weyß</w:t>
      </w:r>
      <w:proofErr w:type="spellEnd"/>
      <w:r>
        <w:t xml:space="preserve"> fast </w:t>
      </w:r>
      <w:proofErr w:type="spellStart"/>
      <w:r>
        <w:t>zertailet</w:t>
      </w:r>
      <w:proofErr w:type="spellEnd"/>
      <w:r>
        <w:t xml:space="preserve"> </w:t>
      </w:r>
      <w:proofErr w:type="spellStart"/>
      <w:r>
        <w:t>were</w:t>
      </w:r>
      <w:proofErr w:type="spellEnd"/>
      <w:r>
        <w:t xml:space="preserve"> </w:t>
      </w:r>
      <w:proofErr w:type="spellStart"/>
      <w:r>
        <w:t>unn</w:t>
      </w:r>
      <w:proofErr w:type="spellEnd"/>
      <w:r>
        <w:t xml:space="preserve"> </w:t>
      </w:r>
      <w:proofErr w:type="spellStart"/>
      <w:r>
        <w:t>ungantz</w:t>
      </w:r>
      <w:proofErr w:type="spellEnd"/>
      <w:r>
        <w:t xml:space="preserve">. </w:t>
      </w:r>
    </w:p>
    <w:p w14:paraId="5812A72D" w14:textId="77777777" w:rsidR="00660225" w:rsidRDefault="00660225" w:rsidP="00660225">
      <w:pPr>
        <w:pStyle w:val="StandardWeb"/>
      </w:pPr>
      <w:r>
        <w:t xml:space="preserve">Ist aber Christus unser </w:t>
      </w:r>
      <w:proofErr w:type="spellStart"/>
      <w:r>
        <w:t>frid</w:t>
      </w:r>
      <w:proofErr w:type="spellEnd"/>
      <w:r>
        <w:t xml:space="preserve"> / und </w:t>
      </w:r>
      <w:proofErr w:type="spellStart"/>
      <w:r>
        <w:t>versicherung</w:t>
      </w:r>
      <w:proofErr w:type="spellEnd"/>
      <w:r>
        <w:t xml:space="preserve"> / was </w:t>
      </w:r>
      <w:proofErr w:type="spellStart"/>
      <w:r>
        <w:t>khoen</w:t>
      </w:r>
      <w:proofErr w:type="spellEnd"/>
      <w:r>
        <w:t xml:space="preserve"> den </w:t>
      </w:r>
      <w:proofErr w:type="spellStart"/>
      <w:r>
        <w:t>unns</w:t>
      </w:r>
      <w:proofErr w:type="spellEnd"/>
      <w:r>
        <w:t xml:space="preserve"> </w:t>
      </w:r>
      <w:proofErr w:type="spellStart"/>
      <w:r>
        <w:t>seelloße</w:t>
      </w:r>
      <w:proofErr w:type="spellEnd"/>
      <w:r>
        <w:t xml:space="preserve"> </w:t>
      </w:r>
      <w:proofErr w:type="spellStart"/>
      <w:r>
        <w:t>creaturn</w:t>
      </w:r>
      <w:proofErr w:type="spellEnd"/>
      <w:r>
        <w:t xml:space="preserve"> </w:t>
      </w:r>
      <w:proofErr w:type="spellStart"/>
      <w:r>
        <w:t>befriden</w:t>
      </w:r>
      <w:proofErr w:type="spellEnd"/>
      <w:r>
        <w:t xml:space="preserve"> / und sicher machen. Sein </w:t>
      </w:r>
      <w:proofErr w:type="spellStart"/>
      <w:r>
        <w:t>blut</w:t>
      </w:r>
      <w:proofErr w:type="spellEnd"/>
      <w:r>
        <w:t xml:space="preserve"> </w:t>
      </w:r>
      <w:proofErr w:type="spellStart"/>
      <w:r>
        <w:t>weschet</w:t>
      </w:r>
      <w:proofErr w:type="spellEnd"/>
      <w:r>
        <w:t xml:space="preserve"> uns und unsere gewissen / von den todten </w:t>
      </w:r>
      <w:proofErr w:type="spellStart"/>
      <w:r>
        <w:t>wercken</w:t>
      </w:r>
      <w:proofErr w:type="spellEnd"/>
      <w:r>
        <w:t xml:space="preserve"> ab / das ist / </w:t>
      </w:r>
      <w:proofErr w:type="spellStart"/>
      <w:r>
        <w:t>dz</w:t>
      </w:r>
      <w:proofErr w:type="spellEnd"/>
      <w:r>
        <w:t xml:space="preserve"> brünstig </w:t>
      </w:r>
      <w:proofErr w:type="spellStart"/>
      <w:r>
        <w:t>erkantnuß</w:t>
      </w:r>
      <w:proofErr w:type="spellEnd"/>
      <w:r>
        <w:t xml:space="preserve"> des vergossen </w:t>
      </w:r>
      <w:proofErr w:type="spellStart"/>
      <w:r>
        <w:t>bluts</w:t>
      </w:r>
      <w:proofErr w:type="spellEnd"/>
      <w:r>
        <w:t xml:space="preserve"> Christi. </w:t>
      </w:r>
    </w:p>
    <w:p w14:paraId="5EA45B63" w14:textId="77777777" w:rsidR="00660225" w:rsidRDefault="00660225" w:rsidP="00660225">
      <w:pPr>
        <w:pStyle w:val="StandardWeb"/>
      </w:pPr>
      <w:r>
        <w:t xml:space="preserve">Vermag das aber das </w:t>
      </w:r>
      <w:proofErr w:type="spellStart"/>
      <w:r>
        <w:t>blut</w:t>
      </w:r>
      <w:proofErr w:type="spellEnd"/>
      <w:r>
        <w:t xml:space="preserve"> / so muß es uns auch versichern als eben thut / </w:t>
      </w:r>
      <w:proofErr w:type="spellStart"/>
      <w:r>
        <w:t>wenß</w:t>
      </w:r>
      <w:proofErr w:type="spellEnd"/>
      <w:r>
        <w:t xml:space="preserve"> erkannt ist. Thut es aber der </w:t>
      </w:r>
      <w:proofErr w:type="spellStart"/>
      <w:r>
        <w:t>kelch</w:t>
      </w:r>
      <w:proofErr w:type="spellEnd"/>
      <w:r>
        <w:t xml:space="preserve"> / so ist der </w:t>
      </w:r>
      <w:proofErr w:type="spellStart"/>
      <w:r>
        <w:t>kelch</w:t>
      </w:r>
      <w:proofErr w:type="spellEnd"/>
      <w:r>
        <w:t xml:space="preserve"> / den wir </w:t>
      </w:r>
      <w:proofErr w:type="spellStart"/>
      <w:r>
        <w:t>hewt</w:t>
      </w:r>
      <w:proofErr w:type="spellEnd"/>
      <w:r>
        <w:t xml:space="preserve"> </w:t>
      </w:r>
      <w:proofErr w:type="spellStart"/>
      <w:r>
        <w:t>nemen</w:t>
      </w:r>
      <w:proofErr w:type="spellEnd"/>
      <w:r>
        <w:t xml:space="preserve"> / vor </w:t>
      </w:r>
      <w:proofErr w:type="spellStart"/>
      <w:r>
        <w:t>zeytten</w:t>
      </w:r>
      <w:proofErr w:type="spellEnd"/>
      <w:r>
        <w:t xml:space="preserve"> vergossen </w:t>
      </w:r>
      <w:proofErr w:type="spellStart"/>
      <w:r>
        <w:t>umb</w:t>
      </w:r>
      <w:proofErr w:type="spellEnd"/>
      <w:r>
        <w:t xml:space="preserve"> unsere </w:t>
      </w:r>
      <w:proofErr w:type="spellStart"/>
      <w:r>
        <w:t>sünde</w:t>
      </w:r>
      <w:proofErr w:type="spellEnd"/>
      <w:r>
        <w:t xml:space="preserve"> / ehe er in der </w:t>
      </w:r>
      <w:proofErr w:type="spellStart"/>
      <w:r>
        <w:t>weynreben</w:t>
      </w:r>
      <w:proofErr w:type="spellEnd"/>
      <w:r>
        <w:t xml:space="preserve"> gewachsen ist. </w:t>
      </w:r>
    </w:p>
    <w:p w14:paraId="6252D056" w14:textId="77777777" w:rsidR="00660225" w:rsidRDefault="00660225" w:rsidP="00660225">
      <w:pPr>
        <w:pStyle w:val="StandardWeb"/>
      </w:pPr>
      <w:r>
        <w:t xml:space="preserve">Der </w:t>
      </w:r>
      <w:proofErr w:type="spellStart"/>
      <w:r>
        <w:t>mangel</w:t>
      </w:r>
      <w:proofErr w:type="spellEnd"/>
      <w:r>
        <w:t xml:space="preserve"> </w:t>
      </w:r>
      <w:proofErr w:type="spellStart"/>
      <w:r>
        <w:t>steet</w:t>
      </w:r>
      <w:proofErr w:type="spellEnd"/>
      <w:r>
        <w:t xml:space="preserve"> an dem </w:t>
      </w:r>
      <w:proofErr w:type="spellStart"/>
      <w:r>
        <w:t>erkantnuß</w:t>
      </w:r>
      <w:proofErr w:type="spellEnd"/>
      <w:r>
        <w:t xml:space="preserve"> / </w:t>
      </w:r>
      <w:proofErr w:type="spellStart"/>
      <w:r>
        <w:t>unn</w:t>
      </w:r>
      <w:proofErr w:type="spellEnd"/>
      <w:r>
        <w:t xml:space="preserve"> Christus </w:t>
      </w:r>
      <w:proofErr w:type="spellStart"/>
      <w:r>
        <w:t>hatt</w:t>
      </w:r>
      <w:proofErr w:type="spellEnd"/>
      <w:r>
        <w:t xml:space="preserve"> uns </w:t>
      </w:r>
      <w:proofErr w:type="spellStart"/>
      <w:r>
        <w:t>drumb</w:t>
      </w:r>
      <w:proofErr w:type="spellEnd"/>
      <w:r>
        <w:t xml:space="preserve"> </w:t>
      </w:r>
      <w:proofErr w:type="spellStart"/>
      <w:r>
        <w:t>dyses</w:t>
      </w:r>
      <w:proofErr w:type="spellEnd"/>
      <w:r>
        <w:t xml:space="preserve"> </w:t>
      </w:r>
      <w:proofErr w:type="spellStart"/>
      <w:r>
        <w:t>falß</w:t>
      </w:r>
      <w:proofErr w:type="spellEnd"/>
      <w:r>
        <w:t xml:space="preserve"> </w:t>
      </w:r>
      <w:proofErr w:type="spellStart"/>
      <w:r>
        <w:t>nit</w:t>
      </w:r>
      <w:proofErr w:type="spellEnd"/>
      <w:r>
        <w:t xml:space="preserve"> </w:t>
      </w:r>
      <w:proofErr w:type="spellStart"/>
      <w:r>
        <w:t>ain</w:t>
      </w:r>
      <w:proofErr w:type="spellEnd"/>
      <w:r>
        <w:t xml:space="preserve"> </w:t>
      </w:r>
      <w:proofErr w:type="spellStart"/>
      <w:r>
        <w:t>zaichen</w:t>
      </w:r>
      <w:proofErr w:type="spellEnd"/>
      <w:r>
        <w:t xml:space="preserve"> geben wollen / daß unser </w:t>
      </w:r>
      <w:proofErr w:type="spellStart"/>
      <w:r>
        <w:t>kreften</w:t>
      </w:r>
      <w:proofErr w:type="spellEnd"/>
      <w:r>
        <w:t xml:space="preserve"> und </w:t>
      </w:r>
      <w:proofErr w:type="spellStart"/>
      <w:r>
        <w:t>seel</w:t>
      </w:r>
      <w:proofErr w:type="spellEnd"/>
      <w:r>
        <w:t xml:space="preserve"> bewegen </w:t>
      </w:r>
      <w:proofErr w:type="spellStart"/>
      <w:r>
        <w:t>thet</w:t>
      </w:r>
      <w:proofErr w:type="spellEnd"/>
      <w:r>
        <w:t xml:space="preserve"> / als er sonst </w:t>
      </w:r>
      <w:proofErr w:type="spellStart"/>
      <w:r>
        <w:t>werck</w:t>
      </w:r>
      <w:proofErr w:type="spellEnd"/>
      <w:r>
        <w:t xml:space="preserve"> </w:t>
      </w:r>
      <w:proofErr w:type="spellStart"/>
      <w:r>
        <w:t>thet</w:t>
      </w:r>
      <w:proofErr w:type="spellEnd"/>
      <w:r>
        <w:t xml:space="preserve"> / die </w:t>
      </w:r>
      <w:proofErr w:type="spellStart"/>
      <w:r>
        <w:t>kayn</w:t>
      </w:r>
      <w:proofErr w:type="spellEnd"/>
      <w:r>
        <w:t xml:space="preserve"> ander </w:t>
      </w:r>
      <w:proofErr w:type="spellStart"/>
      <w:r>
        <w:t>than</w:t>
      </w:r>
      <w:proofErr w:type="spellEnd"/>
      <w:r>
        <w:t xml:space="preserve"> </w:t>
      </w:r>
      <w:proofErr w:type="spellStart"/>
      <w:r>
        <w:t>hatt</w:t>
      </w:r>
      <w:proofErr w:type="spellEnd"/>
      <w:r>
        <w:t xml:space="preserve"> / </w:t>
      </w:r>
      <w:proofErr w:type="spellStart"/>
      <w:r>
        <w:t>auff</w:t>
      </w:r>
      <w:proofErr w:type="spellEnd"/>
      <w:r>
        <w:t xml:space="preserve"> daß wir </w:t>
      </w:r>
      <w:proofErr w:type="spellStart"/>
      <w:r>
        <w:t>allayn</w:t>
      </w:r>
      <w:proofErr w:type="spellEnd"/>
      <w:r>
        <w:t xml:space="preserve"> </w:t>
      </w:r>
      <w:proofErr w:type="spellStart"/>
      <w:r>
        <w:t>jm</w:t>
      </w:r>
      <w:proofErr w:type="spellEnd"/>
      <w:r>
        <w:t xml:space="preserve"> zu rechnen </w:t>
      </w:r>
      <w:proofErr w:type="spellStart"/>
      <w:r>
        <w:t>solten</w:t>
      </w:r>
      <w:proofErr w:type="spellEnd"/>
      <w:r>
        <w:t xml:space="preserve"> / </w:t>
      </w:r>
      <w:proofErr w:type="spellStart"/>
      <w:r>
        <w:t>unn</w:t>
      </w:r>
      <w:proofErr w:type="spellEnd"/>
      <w:r>
        <w:t xml:space="preserve"> </w:t>
      </w:r>
      <w:proofErr w:type="spellStart"/>
      <w:r>
        <w:t>nit</w:t>
      </w:r>
      <w:proofErr w:type="spellEnd"/>
      <w:r>
        <w:t xml:space="preserve"> den </w:t>
      </w:r>
      <w:proofErr w:type="spellStart"/>
      <w:r>
        <w:t>zaychen</w:t>
      </w:r>
      <w:proofErr w:type="spellEnd"/>
      <w:r>
        <w:t xml:space="preserve"> / das </w:t>
      </w:r>
      <w:proofErr w:type="spellStart"/>
      <w:r>
        <w:t>yetzt</w:t>
      </w:r>
      <w:proofErr w:type="spellEnd"/>
      <w:r>
        <w:t xml:space="preserve"> </w:t>
      </w:r>
      <w:proofErr w:type="spellStart"/>
      <w:r>
        <w:t>vil</w:t>
      </w:r>
      <w:proofErr w:type="spellEnd"/>
      <w:r>
        <w:t xml:space="preserve"> </w:t>
      </w:r>
      <w:proofErr w:type="spellStart"/>
      <w:r>
        <w:t>nerrisch</w:t>
      </w:r>
      <w:proofErr w:type="spellEnd"/>
      <w:r>
        <w:t xml:space="preserve"> </w:t>
      </w:r>
      <w:proofErr w:type="spellStart"/>
      <w:r>
        <w:t>lewt</w:t>
      </w:r>
      <w:proofErr w:type="spellEnd"/>
      <w:r>
        <w:t xml:space="preserve"> den </w:t>
      </w:r>
      <w:proofErr w:type="spellStart"/>
      <w:r>
        <w:t>seelloßen</w:t>
      </w:r>
      <w:proofErr w:type="spellEnd"/>
      <w:r>
        <w:t xml:space="preserve"> </w:t>
      </w:r>
      <w:proofErr w:type="spellStart"/>
      <w:r>
        <w:t>zaychen</w:t>
      </w:r>
      <w:proofErr w:type="spellEnd"/>
      <w:r>
        <w:t xml:space="preserve"> geben. Christus hat uns seinen </w:t>
      </w:r>
      <w:proofErr w:type="spellStart"/>
      <w:r>
        <w:t>hayligen</w:t>
      </w:r>
      <w:proofErr w:type="spellEnd"/>
      <w:r>
        <w:t xml:space="preserve"> </w:t>
      </w:r>
      <w:proofErr w:type="spellStart"/>
      <w:r>
        <w:t>gayst</w:t>
      </w:r>
      <w:proofErr w:type="spellEnd"/>
      <w:r>
        <w:t xml:space="preserve"> zusenden </w:t>
      </w:r>
      <w:proofErr w:type="spellStart"/>
      <w:r>
        <w:t>verhayssen</w:t>
      </w:r>
      <w:proofErr w:type="spellEnd"/>
      <w:r>
        <w:t xml:space="preserve"> / und </w:t>
      </w:r>
      <w:proofErr w:type="spellStart"/>
      <w:r>
        <w:t>fürgesagt</w:t>
      </w:r>
      <w:proofErr w:type="spellEnd"/>
      <w:r>
        <w:t xml:space="preserve"> / wenn der </w:t>
      </w:r>
      <w:proofErr w:type="spellStart"/>
      <w:r>
        <w:t>khumpt</w:t>
      </w:r>
      <w:proofErr w:type="spellEnd"/>
      <w:r>
        <w:t xml:space="preserve"> / der würdet euch alle ding sagen / und er </w:t>
      </w:r>
      <w:proofErr w:type="spellStart"/>
      <w:r>
        <w:t>wirt</w:t>
      </w:r>
      <w:proofErr w:type="spellEnd"/>
      <w:r>
        <w:t xml:space="preserve"> euch </w:t>
      </w:r>
      <w:proofErr w:type="spellStart"/>
      <w:r>
        <w:t>zeügnuß</w:t>
      </w:r>
      <w:proofErr w:type="spellEnd"/>
      <w:r>
        <w:t xml:space="preserve"> geben / </w:t>
      </w:r>
      <w:proofErr w:type="spellStart"/>
      <w:r>
        <w:t>unnd</w:t>
      </w:r>
      <w:proofErr w:type="spellEnd"/>
      <w:r>
        <w:t xml:space="preserve"> </w:t>
      </w:r>
      <w:proofErr w:type="spellStart"/>
      <w:r>
        <w:t>jr</w:t>
      </w:r>
      <w:proofErr w:type="spellEnd"/>
      <w:r>
        <w:t xml:space="preserve"> werdet von mir </w:t>
      </w:r>
      <w:proofErr w:type="spellStart"/>
      <w:r>
        <w:t>zeügnuß</w:t>
      </w:r>
      <w:proofErr w:type="spellEnd"/>
      <w:r>
        <w:t xml:space="preserve"> geben. </w:t>
      </w:r>
      <w:proofErr w:type="spellStart"/>
      <w:r>
        <w:t>Sihe</w:t>
      </w:r>
      <w:proofErr w:type="spellEnd"/>
      <w:r>
        <w:t xml:space="preserve"> da / der </w:t>
      </w:r>
      <w:proofErr w:type="spellStart"/>
      <w:r>
        <w:t>gayst</w:t>
      </w:r>
      <w:proofErr w:type="spellEnd"/>
      <w:r>
        <w:t xml:space="preserve"> Christi gibt </w:t>
      </w:r>
      <w:proofErr w:type="spellStart"/>
      <w:r>
        <w:t>unns</w:t>
      </w:r>
      <w:proofErr w:type="spellEnd"/>
      <w:r>
        <w:t xml:space="preserve"> das </w:t>
      </w:r>
      <w:proofErr w:type="spellStart"/>
      <w:r>
        <w:t>gezeugnuß</w:t>
      </w:r>
      <w:proofErr w:type="spellEnd"/>
      <w:r>
        <w:t xml:space="preserve"> / daß er seinen </w:t>
      </w:r>
      <w:proofErr w:type="spellStart"/>
      <w:r>
        <w:t>leyp</w:t>
      </w:r>
      <w:proofErr w:type="spellEnd"/>
      <w:r>
        <w:t xml:space="preserve"> für uns geben / und sein </w:t>
      </w:r>
      <w:proofErr w:type="spellStart"/>
      <w:r>
        <w:t>plut</w:t>
      </w:r>
      <w:proofErr w:type="spellEnd"/>
      <w:r>
        <w:t xml:space="preserve"> für uns vergossen. </w:t>
      </w:r>
    </w:p>
    <w:p w14:paraId="1E0F583F" w14:textId="77777777" w:rsidR="00660225" w:rsidRDefault="00660225" w:rsidP="00660225">
      <w:pPr>
        <w:pStyle w:val="StandardWeb"/>
      </w:pPr>
      <w:r>
        <w:t xml:space="preserve">Nun aber so das dem </w:t>
      </w:r>
      <w:proofErr w:type="spellStart"/>
      <w:r>
        <w:t>heyligen</w:t>
      </w:r>
      <w:proofErr w:type="spellEnd"/>
      <w:r>
        <w:t xml:space="preserve"> </w:t>
      </w:r>
      <w:proofErr w:type="spellStart"/>
      <w:r>
        <w:t>gayst</w:t>
      </w:r>
      <w:proofErr w:type="spellEnd"/>
      <w:r>
        <w:t xml:space="preserve"> </w:t>
      </w:r>
      <w:proofErr w:type="spellStart"/>
      <w:r>
        <w:t>zusteet</w:t>
      </w:r>
      <w:proofErr w:type="spellEnd"/>
      <w:r>
        <w:t xml:space="preserve"> / ist es </w:t>
      </w:r>
      <w:proofErr w:type="spellStart"/>
      <w:r>
        <w:t>frevel</w:t>
      </w:r>
      <w:proofErr w:type="spellEnd"/>
      <w:r>
        <w:t xml:space="preserve"> </w:t>
      </w:r>
      <w:proofErr w:type="spellStart"/>
      <w:r>
        <w:t>unn</w:t>
      </w:r>
      <w:proofErr w:type="spellEnd"/>
      <w:r>
        <w:t xml:space="preserve"> </w:t>
      </w:r>
      <w:proofErr w:type="spellStart"/>
      <w:r>
        <w:t>mutwillen</w:t>
      </w:r>
      <w:proofErr w:type="spellEnd"/>
      <w:r>
        <w:t xml:space="preserve"> / daß wirs dem </w:t>
      </w:r>
      <w:proofErr w:type="spellStart"/>
      <w:r>
        <w:t>prot</w:t>
      </w:r>
      <w:proofErr w:type="spellEnd"/>
      <w:r>
        <w:t xml:space="preserve"> oder </w:t>
      </w:r>
      <w:proofErr w:type="spellStart"/>
      <w:r>
        <w:t>weyn</w:t>
      </w:r>
      <w:proofErr w:type="spellEnd"/>
      <w:r>
        <w:t xml:space="preserve"> </w:t>
      </w:r>
      <w:proofErr w:type="spellStart"/>
      <w:r>
        <w:t>zuschetzen</w:t>
      </w:r>
      <w:proofErr w:type="spellEnd"/>
      <w:r>
        <w:t xml:space="preserve">. </w:t>
      </w:r>
    </w:p>
    <w:p w14:paraId="4DB93D08" w14:textId="77777777" w:rsidR="00660225" w:rsidRDefault="00660225" w:rsidP="00660225">
      <w:pPr>
        <w:pStyle w:val="StandardWeb"/>
      </w:pPr>
      <w:r>
        <w:t xml:space="preserve">Es ist </w:t>
      </w:r>
      <w:proofErr w:type="spellStart"/>
      <w:r>
        <w:t>ye</w:t>
      </w:r>
      <w:proofErr w:type="spellEnd"/>
      <w:r>
        <w:t xml:space="preserve"> </w:t>
      </w:r>
      <w:proofErr w:type="spellStart"/>
      <w:r>
        <w:t>ain</w:t>
      </w:r>
      <w:proofErr w:type="spellEnd"/>
      <w:r>
        <w:t xml:space="preserve"> </w:t>
      </w:r>
      <w:proofErr w:type="spellStart"/>
      <w:r>
        <w:t>diepstal</w:t>
      </w:r>
      <w:proofErr w:type="spellEnd"/>
      <w:r>
        <w:t xml:space="preserve"> / da durch man dem </w:t>
      </w:r>
      <w:proofErr w:type="spellStart"/>
      <w:r>
        <w:t>gayst</w:t>
      </w:r>
      <w:proofErr w:type="spellEnd"/>
      <w:r>
        <w:t xml:space="preserve"> sein </w:t>
      </w:r>
      <w:proofErr w:type="spellStart"/>
      <w:r>
        <w:t>aygen</w:t>
      </w:r>
      <w:proofErr w:type="spellEnd"/>
      <w:r>
        <w:t xml:space="preserve"> </w:t>
      </w:r>
      <w:proofErr w:type="spellStart"/>
      <w:r>
        <w:t>thumblich</w:t>
      </w:r>
      <w:proofErr w:type="spellEnd"/>
      <w:r>
        <w:t xml:space="preserve"> </w:t>
      </w:r>
      <w:proofErr w:type="spellStart"/>
      <w:r>
        <w:t>werck</w:t>
      </w:r>
      <w:proofErr w:type="spellEnd"/>
      <w:r>
        <w:t xml:space="preserve"> und </w:t>
      </w:r>
      <w:proofErr w:type="spellStart"/>
      <w:r>
        <w:t>aygenschafft</w:t>
      </w:r>
      <w:proofErr w:type="spellEnd"/>
      <w:r>
        <w:t xml:space="preserve"> </w:t>
      </w:r>
      <w:proofErr w:type="spellStart"/>
      <w:r>
        <w:t>abstilet</w:t>
      </w:r>
      <w:proofErr w:type="spellEnd"/>
      <w:r>
        <w:t xml:space="preserve"> / und </w:t>
      </w:r>
      <w:proofErr w:type="spellStart"/>
      <w:r>
        <w:t>ayner</w:t>
      </w:r>
      <w:proofErr w:type="spellEnd"/>
      <w:r>
        <w:t xml:space="preserve"> armen </w:t>
      </w:r>
      <w:proofErr w:type="spellStart"/>
      <w:r>
        <w:t>creaturn</w:t>
      </w:r>
      <w:proofErr w:type="spellEnd"/>
      <w:r>
        <w:t xml:space="preserve"> </w:t>
      </w:r>
      <w:proofErr w:type="spellStart"/>
      <w:r>
        <w:t>zuemisset</w:t>
      </w:r>
      <w:proofErr w:type="spellEnd"/>
      <w:r>
        <w:t xml:space="preserve"> / </w:t>
      </w:r>
      <w:proofErr w:type="spellStart"/>
      <w:r>
        <w:t>unn</w:t>
      </w:r>
      <w:proofErr w:type="spellEnd"/>
      <w:r>
        <w:t xml:space="preserve"> da durch </w:t>
      </w:r>
      <w:proofErr w:type="spellStart"/>
      <w:r>
        <w:t>ain</w:t>
      </w:r>
      <w:proofErr w:type="spellEnd"/>
      <w:r>
        <w:t xml:space="preserve"> </w:t>
      </w:r>
      <w:proofErr w:type="spellStart"/>
      <w:r>
        <w:t>newe</w:t>
      </w:r>
      <w:proofErr w:type="spellEnd"/>
      <w:r>
        <w:t xml:space="preserve"> </w:t>
      </w:r>
      <w:proofErr w:type="spellStart"/>
      <w:r>
        <w:t>abgoetterey</w:t>
      </w:r>
      <w:proofErr w:type="spellEnd"/>
      <w:r>
        <w:t xml:space="preserve"> machet. </w:t>
      </w:r>
    </w:p>
    <w:p w14:paraId="56673512" w14:textId="77777777" w:rsidR="00660225" w:rsidRDefault="00660225" w:rsidP="00660225">
      <w:pPr>
        <w:pStyle w:val="StandardWeb"/>
      </w:pPr>
      <w:r>
        <w:t xml:space="preserve">Der </w:t>
      </w:r>
      <w:proofErr w:type="spellStart"/>
      <w:r>
        <w:t>kyndtliche</w:t>
      </w:r>
      <w:proofErr w:type="spellEnd"/>
      <w:r>
        <w:t xml:space="preserve"> </w:t>
      </w:r>
      <w:proofErr w:type="spellStart"/>
      <w:r>
        <w:t>gayst</w:t>
      </w:r>
      <w:proofErr w:type="spellEnd"/>
      <w:r>
        <w:t xml:space="preserve"> (spricht Paulus) der </w:t>
      </w:r>
      <w:proofErr w:type="spellStart"/>
      <w:r>
        <w:t>unns</w:t>
      </w:r>
      <w:proofErr w:type="spellEnd"/>
      <w:r>
        <w:t xml:space="preserve"> </w:t>
      </w:r>
      <w:proofErr w:type="spellStart"/>
      <w:r>
        <w:t>schreyhen</w:t>
      </w:r>
      <w:proofErr w:type="spellEnd"/>
      <w:r>
        <w:t xml:space="preserve"> machet / Abba </w:t>
      </w:r>
      <w:proofErr w:type="spellStart"/>
      <w:r>
        <w:t>vatter</w:t>
      </w:r>
      <w:proofErr w:type="spellEnd"/>
      <w:r>
        <w:t xml:space="preserve"> / der </w:t>
      </w:r>
      <w:proofErr w:type="spellStart"/>
      <w:r>
        <w:t>versicheret</w:t>
      </w:r>
      <w:proofErr w:type="spellEnd"/>
      <w:r>
        <w:t xml:space="preserve"> unsern </w:t>
      </w:r>
      <w:proofErr w:type="spellStart"/>
      <w:r>
        <w:t>gayst</w:t>
      </w:r>
      <w:proofErr w:type="spellEnd"/>
      <w:r>
        <w:t xml:space="preserve"> etc. </w:t>
      </w:r>
    </w:p>
    <w:p w14:paraId="506BD339" w14:textId="77777777" w:rsidR="00660225" w:rsidRDefault="00660225" w:rsidP="00660225">
      <w:pPr>
        <w:pStyle w:val="StandardWeb"/>
      </w:pPr>
      <w:r>
        <w:t xml:space="preserve">Das </w:t>
      </w:r>
      <w:proofErr w:type="spellStart"/>
      <w:r>
        <w:t>sacrament</w:t>
      </w:r>
      <w:proofErr w:type="spellEnd"/>
      <w:r>
        <w:t xml:space="preserve"> machet </w:t>
      </w:r>
      <w:proofErr w:type="spellStart"/>
      <w:r>
        <w:t>unns</w:t>
      </w:r>
      <w:proofErr w:type="spellEnd"/>
      <w:r>
        <w:t xml:space="preserve"> </w:t>
      </w:r>
      <w:proofErr w:type="spellStart"/>
      <w:r>
        <w:t>ye</w:t>
      </w:r>
      <w:proofErr w:type="spellEnd"/>
      <w:r>
        <w:t xml:space="preserve"> </w:t>
      </w:r>
      <w:proofErr w:type="spellStart"/>
      <w:r>
        <w:t>nit</w:t>
      </w:r>
      <w:proofErr w:type="spellEnd"/>
      <w:r>
        <w:t xml:space="preserve"> zu </w:t>
      </w:r>
      <w:proofErr w:type="spellStart"/>
      <w:r>
        <w:t>got</w:t>
      </w:r>
      <w:proofErr w:type="spellEnd"/>
      <w:r>
        <w:t xml:space="preserve"> </w:t>
      </w:r>
      <w:proofErr w:type="spellStart"/>
      <w:r>
        <w:t>schreyen</w:t>
      </w:r>
      <w:proofErr w:type="spellEnd"/>
      <w:r>
        <w:t xml:space="preserve"> / </w:t>
      </w:r>
      <w:proofErr w:type="spellStart"/>
      <w:r>
        <w:t>vatter</w:t>
      </w:r>
      <w:proofErr w:type="spellEnd"/>
      <w:r>
        <w:t xml:space="preserve"> / </w:t>
      </w:r>
      <w:proofErr w:type="spellStart"/>
      <w:r>
        <w:t>vatter</w:t>
      </w:r>
      <w:proofErr w:type="spellEnd"/>
      <w:r>
        <w:t xml:space="preserve">. Denn es ist </w:t>
      </w:r>
      <w:proofErr w:type="spellStart"/>
      <w:r>
        <w:t>vil</w:t>
      </w:r>
      <w:proofErr w:type="spellEnd"/>
      <w:r>
        <w:t xml:space="preserve"> </w:t>
      </w:r>
      <w:proofErr w:type="spellStart"/>
      <w:r>
        <w:t>zugrob</w:t>
      </w:r>
      <w:proofErr w:type="spellEnd"/>
      <w:r>
        <w:t xml:space="preserve"> / daß es den </w:t>
      </w:r>
      <w:proofErr w:type="spellStart"/>
      <w:r>
        <w:t>grundt</w:t>
      </w:r>
      <w:proofErr w:type="spellEnd"/>
      <w:r>
        <w:t xml:space="preserve"> der </w:t>
      </w:r>
      <w:proofErr w:type="spellStart"/>
      <w:r>
        <w:t>selen</w:t>
      </w:r>
      <w:proofErr w:type="spellEnd"/>
      <w:r>
        <w:t xml:space="preserve"> </w:t>
      </w:r>
      <w:proofErr w:type="spellStart"/>
      <w:r>
        <w:t>anruer</w:t>
      </w:r>
      <w:proofErr w:type="spellEnd"/>
      <w:r>
        <w:t xml:space="preserve">. ich </w:t>
      </w:r>
      <w:proofErr w:type="spellStart"/>
      <w:r>
        <w:t>geschweyg</w:t>
      </w:r>
      <w:proofErr w:type="spellEnd"/>
      <w:r>
        <w:t xml:space="preserve"> / </w:t>
      </w:r>
      <w:proofErr w:type="spellStart"/>
      <w:r>
        <w:t>lere</w:t>
      </w:r>
      <w:proofErr w:type="spellEnd"/>
      <w:r>
        <w:t xml:space="preserve">. Nun </w:t>
      </w:r>
      <w:proofErr w:type="spellStart"/>
      <w:r>
        <w:t>leret</w:t>
      </w:r>
      <w:proofErr w:type="spellEnd"/>
      <w:r>
        <w:t xml:space="preserve"> uns das </w:t>
      </w:r>
      <w:proofErr w:type="spellStart"/>
      <w:r>
        <w:t>prot</w:t>
      </w:r>
      <w:proofErr w:type="spellEnd"/>
      <w:r>
        <w:t xml:space="preserve"> / oder der </w:t>
      </w:r>
      <w:proofErr w:type="spellStart"/>
      <w:r>
        <w:t>kelch</w:t>
      </w:r>
      <w:proofErr w:type="spellEnd"/>
      <w:r>
        <w:t xml:space="preserve"> </w:t>
      </w:r>
      <w:proofErr w:type="spellStart"/>
      <w:r>
        <w:t>nit</w:t>
      </w:r>
      <w:proofErr w:type="spellEnd"/>
      <w:r>
        <w:t xml:space="preserve"> </w:t>
      </w:r>
      <w:proofErr w:type="spellStart"/>
      <w:r>
        <w:t>zuu</w:t>
      </w:r>
      <w:proofErr w:type="spellEnd"/>
      <w:r>
        <w:t xml:space="preserve"> </w:t>
      </w:r>
      <w:proofErr w:type="spellStart"/>
      <w:r>
        <w:t>got</w:t>
      </w:r>
      <w:proofErr w:type="spellEnd"/>
      <w:r>
        <w:t xml:space="preserve"> </w:t>
      </w:r>
      <w:proofErr w:type="spellStart"/>
      <w:r>
        <w:t>schreyen</w:t>
      </w:r>
      <w:proofErr w:type="spellEnd"/>
      <w:r>
        <w:t xml:space="preserve"> / </w:t>
      </w:r>
      <w:proofErr w:type="spellStart"/>
      <w:r>
        <w:t>vatter</w:t>
      </w:r>
      <w:proofErr w:type="spellEnd"/>
      <w:r>
        <w:t xml:space="preserve"> </w:t>
      </w:r>
      <w:proofErr w:type="spellStart"/>
      <w:r>
        <w:t>vatter</w:t>
      </w:r>
      <w:proofErr w:type="spellEnd"/>
      <w:r>
        <w:t xml:space="preserve"> / das wir doch </w:t>
      </w:r>
      <w:proofErr w:type="spellStart"/>
      <w:r>
        <w:t>imm</w:t>
      </w:r>
      <w:proofErr w:type="spellEnd"/>
      <w:r>
        <w:t xml:space="preserve"> </w:t>
      </w:r>
      <w:proofErr w:type="spellStart"/>
      <w:r>
        <w:t>leyden</w:t>
      </w:r>
      <w:proofErr w:type="spellEnd"/>
      <w:r>
        <w:t xml:space="preserve"> Christi thun </w:t>
      </w:r>
      <w:proofErr w:type="spellStart"/>
      <w:r>
        <w:t>muessen</w:t>
      </w:r>
      <w:proofErr w:type="spellEnd"/>
      <w:r>
        <w:t xml:space="preserve"> / so wir recht </w:t>
      </w:r>
      <w:proofErr w:type="spellStart"/>
      <w:r>
        <w:t>versteen</w:t>
      </w:r>
      <w:proofErr w:type="spellEnd"/>
      <w:r>
        <w:t xml:space="preserve"> / so kann </w:t>
      </w:r>
      <w:proofErr w:type="spellStart"/>
      <w:r>
        <w:t>dz</w:t>
      </w:r>
      <w:proofErr w:type="spellEnd"/>
      <w:r>
        <w:t xml:space="preserve"> </w:t>
      </w:r>
      <w:proofErr w:type="spellStart"/>
      <w:r>
        <w:t>sacrament</w:t>
      </w:r>
      <w:proofErr w:type="spellEnd"/>
      <w:r>
        <w:t xml:space="preserve"> unsern geist auch </w:t>
      </w:r>
      <w:proofErr w:type="spellStart"/>
      <w:r>
        <w:t>nit</w:t>
      </w:r>
      <w:proofErr w:type="spellEnd"/>
      <w:r>
        <w:t xml:space="preserve"> </w:t>
      </w:r>
      <w:proofErr w:type="spellStart"/>
      <w:r>
        <w:t>v’sichern</w:t>
      </w:r>
      <w:proofErr w:type="spellEnd"/>
      <w:r>
        <w:t xml:space="preserve"> / </w:t>
      </w:r>
      <w:proofErr w:type="spellStart"/>
      <w:r>
        <w:t>unn</w:t>
      </w:r>
      <w:proofErr w:type="spellEnd"/>
      <w:r>
        <w:t xml:space="preserve"> der </w:t>
      </w:r>
      <w:proofErr w:type="spellStart"/>
      <w:r>
        <w:t>schwacheit</w:t>
      </w:r>
      <w:proofErr w:type="spellEnd"/>
      <w:r>
        <w:t xml:space="preserve"> unsers </w:t>
      </w:r>
      <w:proofErr w:type="spellStart"/>
      <w:r>
        <w:t>geists</w:t>
      </w:r>
      <w:proofErr w:type="spellEnd"/>
      <w:r>
        <w:t xml:space="preserve"> </w:t>
      </w:r>
      <w:proofErr w:type="spellStart"/>
      <w:r>
        <w:t>helffen</w:t>
      </w:r>
      <w:proofErr w:type="spellEnd"/>
      <w:r>
        <w:t xml:space="preserve">. Denn </w:t>
      </w:r>
      <w:proofErr w:type="spellStart"/>
      <w:r>
        <w:t>solchs</w:t>
      </w:r>
      <w:proofErr w:type="spellEnd"/>
      <w:r>
        <w:t xml:space="preserve"> </w:t>
      </w:r>
      <w:proofErr w:type="spellStart"/>
      <w:r>
        <w:t>geschray</w:t>
      </w:r>
      <w:proofErr w:type="spellEnd"/>
      <w:r>
        <w:t xml:space="preserve"> und </w:t>
      </w:r>
      <w:proofErr w:type="spellStart"/>
      <w:r>
        <w:t>versicherung</w:t>
      </w:r>
      <w:proofErr w:type="spellEnd"/>
      <w:r>
        <w:t xml:space="preserve"> </w:t>
      </w:r>
      <w:proofErr w:type="spellStart"/>
      <w:r>
        <w:t>gehoeren</w:t>
      </w:r>
      <w:proofErr w:type="spellEnd"/>
      <w:r>
        <w:t xml:space="preserve"> </w:t>
      </w:r>
      <w:proofErr w:type="spellStart"/>
      <w:r>
        <w:t>ainem</w:t>
      </w:r>
      <w:proofErr w:type="spellEnd"/>
      <w:r>
        <w:t xml:space="preserve"> </w:t>
      </w:r>
      <w:proofErr w:type="spellStart"/>
      <w:r>
        <w:t>werck</w:t>
      </w:r>
      <w:proofErr w:type="spellEnd"/>
      <w:r>
        <w:t xml:space="preserve"> </w:t>
      </w:r>
      <w:proofErr w:type="spellStart"/>
      <w:r>
        <w:t>mayster</w:t>
      </w:r>
      <w:proofErr w:type="spellEnd"/>
      <w:r>
        <w:t xml:space="preserve"> zu. Die </w:t>
      </w:r>
      <w:proofErr w:type="spellStart"/>
      <w:r>
        <w:t>versicherung</w:t>
      </w:r>
      <w:proofErr w:type="spellEnd"/>
      <w:r>
        <w:t xml:space="preserve"> </w:t>
      </w:r>
      <w:proofErr w:type="spellStart"/>
      <w:r>
        <w:t>steet</w:t>
      </w:r>
      <w:proofErr w:type="spellEnd"/>
      <w:r>
        <w:t xml:space="preserve"> </w:t>
      </w:r>
      <w:proofErr w:type="spellStart"/>
      <w:r>
        <w:t>gotß</w:t>
      </w:r>
      <w:proofErr w:type="spellEnd"/>
      <w:r>
        <w:t xml:space="preserve"> </w:t>
      </w:r>
      <w:proofErr w:type="spellStart"/>
      <w:r>
        <w:t>geyst</w:t>
      </w:r>
      <w:proofErr w:type="spellEnd"/>
      <w:r>
        <w:t xml:space="preserve"> / </w:t>
      </w:r>
      <w:proofErr w:type="spellStart"/>
      <w:r>
        <w:t>unn</w:t>
      </w:r>
      <w:proofErr w:type="spellEnd"/>
      <w:r>
        <w:t xml:space="preserve"> keiner </w:t>
      </w:r>
      <w:proofErr w:type="spellStart"/>
      <w:r>
        <w:t>creaturn</w:t>
      </w:r>
      <w:proofErr w:type="spellEnd"/>
      <w:r>
        <w:t xml:space="preserve"> zu / der </w:t>
      </w:r>
      <w:proofErr w:type="spellStart"/>
      <w:r>
        <w:t>geyst</w:t>
      </w:r>
      <w:proofErr w:type="spellEnd"/>
      <w:r>
        <w:t xml:space="preserve"> Christi salbet uns / er versigelt uns / er ist </w:t>
      </w:r>
      <w:proofErr w:type="spellStart"/>
      <w:r>
        <w:t>dz</w:t>
      </w:r>
      <w:proofErr w:type="spellEnd"/>
      <w:r>
        <w:t xml:space="preserve"> </w:t>
      </w:r>
      <w:proofErr w:type="spellStart"/>
      <w:r>
        <w:t>pfandt</w:t>
      </w:r>
      <w:proofErr w:type="spellEnd"/>
      <w:r>
        <w:t xml:space="preserve"> </w:t>
      </w:r>
      <w:proofErr w:type="spellStart"/>
      <w:r>
        <w:t>unnser</w:t>
      </w:r>
      <w:proofErr w:type="spellEnd"/>
      <w:r>
        <w:t xml:space="preserve"> </w:t>
      </w:r>
      <w:proofErr w:type="spellStart"/>
      <w:r>
        <w:t>erloesung</w:t>
      </w:r>
      <w:proofErr w:type="spellEnd"/>
      <w:r>
        <w:t xml:space="preserve">. Weyl dann </w:t>
      </w:r>
      <w:proofErr w:type="spellStart"/>
      <w:r>
        <w:t>gottes</w:t>
      </w:r>
      <w:proofErr w:type="spellEnd"/>
      <w:r>
        <w:t xml:space="preserve"> </w:t>
      </w:r>
      <w:proofErr w:type="spellStart"/>
      <w:r>
        <w:t>gayst</w:t>
      </w:r>
      <w:proofErr w:type="spellEnd"/>
      <w:r>
        <w:t xml:space="preserve"> das </w:t>
      </w:r>
      <w:proofErr w:type="spellStart"/>
      <w:r>
        <w:t>zusteet</w:t>
      </w:r>
      <w:proofErr w:type="spellEnd"/>
      <w:r>
        <w:t xml:space="preserve"> / </w:t>
      </w:r>
      <w:proofErr w:type="spellStart"/>
      <w:r>
        <w:t>unnsern</w:t>
      </w:r>
      <w:proofErr w:type="spellEnd"/>
      <w:r>
        <w:t xml:space="preserve"> </w:t>
      </w:r>
      <w:proofErr w:type="spellStart"/>
      <w:r>
        <w:t>gayst</w:t>
      </w:r>
      <w:proofErr w:type="spellEnd"/>
      <w:r>
        <w:t xml:space="preserve"> versichern / und uns unser </w:t>
      </w:r>
      <w:proofErr w:type="spellStart"/>
      <w:r>
        <w:t>erlosung</w:t>
      </w:r>
      <w:proofErr w:type="spellEnd"/>
      <w:r>
        <w:t xml:space="preserve"> </w:t>
      </w:r>
      <w:proofErr w:type="spellStart"/>
      <w:r>
        <w:t>gewyß</w:t>
      </w:r>
      <w:proofErr w:type="spellEnd"/>
      <w:r>
        <w:t xml:space="preserve"> machen / soll man dem </w:t>
      </w:r>
      <w:proofErr w:type="spellStart"/>
      <w:r>
        <w:t>gayst</w:t>
      </w:r>
      <w:proofErr w:type="spellEnd"/>
      <w:r>
        <w:t xml:space="preserve"> nach </w:t>
      </w:r>
      <w:proofErr w:type="spellStart"/>
      <w:r>
        <w:t>eylen</w:t>
      </w:r>
      <w:proofErr w:type="spellEnd"/>
      <w:r>
        <w:t xml:space="preserve"> / sich nach </w:t>
      </w:r>
      <w:proofErr w:type="spellStart"/>
      <w:r>
        <w:t>jm</w:t>
      </w:r>
      <w:proofErr w:type="spellEnd"/>
      <w:r>
        <w:t xml:space="preserve"> lernen sehnen / </w:t>
      </w:r>
      <w:proofErr w:type="spellStart"/>
      <w:r>
        <w:t>unn</w:t>
      </w:r>
      <w:proofErr w:type="spellEnd"/>
      <w:r>
        <w:t xml:space="preserve"> das durch den </w:t>
      </w:r>
      <w:proofErr w:type="spellStart"/>
      <w:r>
        <w:t>geyst</w:t>
      </w:r>
      <w:proofErr w:type="spellEnd"/>
      <w:r>
        <w:t xml:space="preserve"> empfahen / das dem </w:t>
      </w:r>
      <w:proofErr w:type="spellStart"/>
      <w:r>
        <w:t>gayst</w:t>
      </w:r>
      <w:proofErr w:type="spellEnd"/>
      <w:r>
        <w:t xml:space="preserve"> </w:t>
      </w:r>
      <w:proofErr w:type="spellStart"/>
      <w:r>
        <w:t>zusteet</w:t>
      </w:r>
      <w:proofErr w:type="spellEnd"/>
      <w:r>
        <w:t xml:space="preserve"> / das auch </w:t>
      </w:r>
      <w:proofErr w:type="spellStart"/>
      <w:r>
        <w:t>niemandts</w:t>
      </w:r>
      <w:proofErr w:type="spellEnd"/>
      <w:r>
        <w:t xml:space="preserve"> denn der </w:t>
      </w:r>
      <w:proofErr w:type="spellStart"/>
      <w:r>
        <w:t>gayst</w:t>
      </w:r>
      <w:proofErr w:type="spellEnd"/>
      <w:r>
        <w:t xml:space="preserve"> geben kann / nemlich / die </w:t>
      </w:r>
      <w:proofErr w:type="spellStart"/>
      <w:r>
        <w:t>versicherung</w:t>
      </w:r>
      <w:proofErr w:type="spellEnd"/>
      <w:r>
        <w:t xml:space="preserve"> </w:t>
      </w:r>
      <w:proofErr w:type="spellStart"/>
      <w:r>
        <w:t>vergebner</w:t>
      </w:r>
      <w:proofErr w:type="spellEnd"/>
      <w:r>
        <w:t xml:space="preserve"> </w:t>
      </w:r>
      <w:proofErr w:type="spellStart"/>
      <w:r>
        <w:t>sünden</w:t>
      </w:r>
      <w:proofErr w:type="spellEnd"/>
      <w:r>
        <w:t xml:space="preserve">. </w:t>
      </w:r>
    </w:p>
    <w:p w14:paraId="539309D2" w14:textId="77777777" w:rsidR="00660225" w:rsidRDefault="00660225" w:rsidP="00660225">
      <w:pPr>
        <w:pStyle w:val="StandardWeb"/>
      </w:pPr>
      <w:proofErr w:type="spellStart"/>
      <w:r>
        <w:t>Were</w:t>
      </w:r>
      <w:proofErr w:type="spellEnd"/>
      <w:r>
        <w:t xml:space="preserve"> es </w:t>
      </w:r>
      <w:proofErr w:type="spellStart"/>
      <w:r>
        <w:t>ungefärlich</w:t>
      </w:r>
      <w:proofErr w:type="spellEnd"/>
      <w:r>
        <w:t xml:space="preserve"> gewest / daß wir </w:t>
      </w:r>
      <w:proofErr w:type="spellStart"/>
      <w:r>
        <w:t>soliche</w:t>
      </w:r>
      <w:proofErr w:type="spellEnd"/>
      <w:r>
        <w:t xml:space="preserve"> hohe ding in </w:t>
      </w:r>
      <w:proofErr w:type="spellStart"/>
      <w:r>
        <w:t>creaturischen</w:t>
      </w:r>
      <w:proofErr w:type="spellEnd"/>
      <w:r>
        <w:t xml:space="preserve"> dingen / als </w:t>
      </w:r>
      <w:proofErr w:type="spellStart"/>
      <w:r>
        <w:t>imm</w:t>
      </w:r>
      <w:proofErr w:type="spellEnd"/>
      <w:r>
        <w:t xml:space="preserve"> </w:t>
      </w:r>
      <w:proofErr w:type="spellStart"/>
      <w:r>
        <w:t>sacrament</w:t>
      </w:r>
      <w:proofErr w:type="spellEnd"/>
      <w:r>
        <w:t xml:space="preserve"> / das ist / </w:t>
      </w:r>
      <w:proofErr w:type="spellStart"/>
      <w:r>
        <w:t>prot</w:t>
      </w:r>
      <w:proofErr w:type="spellEnd"/>
      <w:r>
        <w:t xml:space="preserve"> </w:t>
      </w:r>
      <w:proofErr w:type="spellStart"/>
      <w:r>
        <w:t>unn</w:t>
      </w:r>
      <w:proofErr w:type="spellEnd"/>
      <w:r>
        <w:t xml:space="preserve"> </w:t>
      </w:r>
      <w:proofErr w:type="spellStart"/>
      <w:r>
        <w:t>weyn</w:t>
      </w:r>
      <w:proofErr w:type="spellEnd"/>
      <w:r>
        <w:t xml:space="preserve"> Christi / mochten suchen / </w:t>
      </w:r>
      <w:proofErr w:type="spellStart"/>
      <w:r>
        <w:t>ungezweiffelt</w:t>
      </w:r>
      <w:proofErr w:type="spellEnd"/>
      <w:r>
        <w:t xml:space="preserve"> / Christus </w:t>
      </w:r>
      <w:proofErr w:type="spellStart"/>
      <w:r>
        <w:t>were</w:t>
      </w:r>
      <w:proofErr w:type="spellEnd"/>
      <w:r>
        <w:t xml:space="preserve"> so weiß gewest / daß er uns das </w:t>
      </w:r>
      <w:proofErr w:type="spellStart"/>
      <w:r>
        <w:t>hett</w:t>
      </w:r>
      <w:proofErr w:type="spellEnd"/>
      <w:r>
        <w:t xml:space="preserve"> sagen </w:t>
      </w:r>
      <w:proofErr w:type="spellStart"/>
      <w:r>
        <w:t>konden</w:t>
      </w:r>
      <w:proofErr w:type="spellEnd"/>
      <w:r>
        <w:t xml:space="preserve"> / und so </w:t>
      </w:r>
      <w:proofErr w:type="spellStart"/>
      <w:r>
        <w:t>guettig</w:t>
      </w:r>
      <w:proofErr w:type="spellEnd"/>
      <w:r>
        <w:t xml:space="preserve"> / daß es </w:t>
      </w:r>
      <w:proofErr w:type="spellStart"/>
      <w:r>
        <w:t>dasselb</w:t>
      </w:r>
      <w:proofErr w:type="spellEnd"/>
      <w:r>
        <w:t xml:space="preserve"> auch mit nichten verhalten </w:t>
      </w:r>
      <w:proofErr w:type="spellStart"/>
      <w:r>
        <w:t>hett</w:t>
      </w:r>
      <w:proofErr w:type="spellEnd"/>
      <w:r>
        <w:t xml:space="preserve">. </w:t>
      </w:r>
    </w:p>
    <w:p w14:paraId="4AECAE81" w14:textId="77777777" w:rsidR="00660225" w:rsidRDefault="00660225" w:rsidP="00660225">
      <w:pPr>
        <w:pStyle w:val="StandardWeb"/>
      </w:pPr>
      <w:proofErr w:type="spellStart"/>
      <w:r>
        <w:t>Seytmal</w:t>
      </w:r>
      <w:proofErr w:type="spellEnd"/>
      <w:r>
        <w:t xml:space="preserve"> Christus </w:t>
      </w:r>
      <w:proofErr w:type="spellStart"/>
      <w:r>
        <w:t>ye</w:t>
      </w:r>
      <w:proofErr w:type="spellEnd"/>
      <w:r>
        <w:t xml:space="preserve"> seinen </w:t>
      </w:r>
      <w:proofErr w:type="spellStart"/>
      <w:r>
        <w:t>Jungern</w:t>
      </w:r>
      <w:proofErr w:type="spellEnd"/>
      <w:r>
        <w:t xml:space="preserve"> </w:t>
      </w:r>
      <w:proofErr w:type="spellStart"/>
      <w:r>
        <w:t>bevolhen</w:t>
      </w:r>
      <w:proofErr w:type="spellEnd"/>
      <w:r>
        <w:t xml:space="preserve"> / daß </w:t>
      </w:r>
      <w:proofErr w:type="spellStart"/>
      <w:r>
        <w:t>sy</w:t>
      </w:r>
      <w:proofErr w:type="spellEnd"/>
      <w:r>
        <w:t xml:space="preserve"> </w:t>
      </w:r>
      <w:proofErr w:type="spellStart"/>
      <w:r>
        <w:t>inn</w:t>
      </w:r>
      <w:proofErr w:type="spellEnd"/>
      <w:r>
        <w:t xml:space="preserve"> die </w:t>
      </w:r>
      <w:proofErr w:type="spellStart"/>
      <w:r>
        <w:t>welt</w:t>
      </w:r>
      <w:proofErr w:type="spellEnd"/>
      <w:r>
        <w:t xml:space="preserve"> </w:t>
      </w:r>
      <w:proofErr w:type="spellStart"/>
      <w:r>
        <w:t>geen</w:t>
      </w:r>
      <w:proofErr w:type="spellEnd"/>
      <w:r>
        <w:t xml:space="preserve"> / und alles predigen </w:t>
      </w:r>
      <w:proofErr w:type="spellStart"/>
      <w:r>
        <w:t>solten</w:t>
      </w:r>
      <w:proofErr w:type="spellEnd"/>
      <w:r>
        <w:t xml:space="preserve"> zuhalten / das er </w:t>
      </w:r>
      <w:proofErr w:type="spellStart"/>
      <w:r>
        <w:t>gepoten</w:t>
      </w:r>
      <w:proofErr w:type="spellEnd"/>
      <w:r>
        <w:t xml:space="preserve"> / und Paulus sagt / daß die </w:t>
      </w:r>
      <w:proofErr w:type="spellStart"/>
      <w:r>
        <w:t>schrifft</w:t>
      </w:r>
      <w:proofErr w:type="spellEnd"/>
      <w:r>
        <w:t xml:space="preserve"> </w:t>
      </w:r>
      <w:proofErr w:type="spellStart"/>
      <w:r>
        <w:t>reych</w:t>
      </w:r>
      <w:proofErr w:type="spellEnd"/>
      <w:r>
        <w:t xml:space="preserve"> und </w:t>
      </w:r>
      <w:proofErr w:type="spellStart"/>
      <w:r>
        <w:t>gnugsam</w:t>
      </w:r>
      <w:proofErr w:type="spellEnd"/>
      <w:r>
        <w:t xml:space="preserve"> sey. </w:t>
      </w:r>
    </w:p>
    <w:p w14:paraId="74EF764F" w14:textId="77777777" w:rsidR="00660225" w:rsidRDefault="00660225" w:rsidP="00660225">
      <w:pPr>
        <w:pStyle w:val="StandardWeb"/>
      </w:pPr>
      <w:r>
        <w:t xml:space="preserve">Weyl aber in </w:t>
      </w:r>
      <w:proofErr w:type="spellStart"/>
      <w:r>
        <w:t>kayner</w:t>
      </w:r>
      <w:proofErr w:type="spellEnd"/>
      <w:r>
        <w:t xml:space="preserve"> </w:t>
      </w:r>
      <w:proofErr w:type="spellStart"/>
      <w:r>
        <w:t>schrifft</w:t>
      </w:r>
      <w:proofErr w:type="spellEnd"/>
      <w:r>
        <w:t xml:space="preserve"> gefunden </w:t>
      </w:r>
      <w:proofErr w:type="spellStart"/>
      <w:r>
        <w:t>wirt</w:t>
      </w:r>
      <w:proofErr w:type="spellEnd"/>
      <w:r>
        <w:t xml:space="preserve"> / daß wir </w:t>
      </w:r>
      <w:proofErr w:type="spellStart"/>
      <w:r>
        <w:t>unns</w:t>
      </w:r>
      <w:proofErr w:type="spellEnd"/>
      <w:r>
        <w:t xml:space="preserve"> durch </w:t>
      </w:r>
      <w:proofErr w:type="spellStart"/>
      <w:r>
        <w:t>prot</w:t>
      </w:r>
      <w:proofErr w:type="spellEnd"/>
      <w:r>
        <w:t xml:space="preserve"> oder </w:t>
      </w:r>
      <w:proofErr w:type="spellStart"/>
      <w:r>
        <w:t>weyn</w:t>
      </w:r>
      <w:proofErr w:type="spellEnd"/>
      <w:r>
        <w:t xml:space="preserve"> des </w:t>
      </w:r>
      <w:proofErr w:type="spellStart"/>
      <w:r>
        <w:t>herren</w:t>
      </w:r>
      <w:proofErr w:type="spellEnd"/>
      <w:r>
        <w:t xml:space="preserve"> versichern oder </w:t>
      </w:r>
      <w:proofErr w:type="spellStart"/>
      <w:r>
        <w:t>befriden</w:t>
      </w:r>
      <w:proofErr w:type="spellEnd"/>
      <w:r>
        <w:t xml:space="preserve"> / ob unser </w:t>
      </w:r>
      <w:proofErr w:type="spellStart"/>
      <w:r>
        <w:t>erlosung</w:t>
      </w:r>
      <w:proofErr w:type="spellEnd"/>
      <w:r>
        <w:t xml:space="preserve"> </w:t>
      </w:r>
      <w:proofErr w:type="spellStart"/>
      <w:r>
        <w:t>darauß</w:t>
      </w:r>
      <w:proofErr w:type="spellEnd"/>
      <w:r>
        <w:t xml:space="preserve"> </w:t>
      </w:r>
      <w:proofErr w:type="spellStart"/>
      <w:r>
        <w:t>erfaren</w:t>
      </w:r>
      <w:proofErr w:type="spellEnd"/>
      <w:r>
        <w:t xml:space="preserve"> sollen / ist es </w:t>
      </w:r>
      <w:proofErr w:type="spellStart"/>
      <w:r>
        <w:t>ain</w:t>
      </w:r>
      <w:proofErr w:type="spellEnd"/>
      <w:r>
        <w:t xml:space="preserve"> </w:t>
      </w:r>
      <w:proofErr w:type="spellStart"/>
      <w:r>
        <w:t>zusatz</w:t>
      </w:r>
      <w:proofErr w:type="spellEnd"/>
      <w:r>
        <w:t xml:space="preserve"> / wider die </w:t>
      </w:r>
      <w:proofErr w:type="spellStart"/>
      <w:r>
        <w:t>schrifft</w:t>
      </w:r>
      <w:proofErr w:type="spellEnd"/>
      <w:r>
        <w:t xml:space="preserve"> / und </w:t>
      </w:r>
      <w:proofErr w:type="spellStart"/>
      <w:r>
        <w:t>zufliehen</w:t>
      </w:r>
      <w:proofErr w:type="spellEnd"/>
      <w:r>
        <w:t xml:space="preserve"> als </w:t>
      </w:r>
      <w:proofErr w:type="spellStart"/>
      <w:r>
        <w:t>ayn</w:t>
      </w:r>
      <w:proofErr w:type="spellEnd"/>
      <w:r>
        <w:t xml:space="preserve"> </w:t>
      </w:r>
      <w:proofErr w:type="spellStart"/>
      <w:r>
        <w:t>lesterung</w:t>
      </w:r>
      <w:proofErr w:type="spellEnd"/>
      <w:r>
        <w:t xml:space="preserve"> des </w:t>
      </w:r>
      <w:proofErr w:type="spellStart"/>
      <w:r>
        <w:t>gayst</w:t>
      </w:r>
      <w:proofErr w:type="spellEnd"/>
      <w:r>
        <w:t xml:space="preserve"> </w:t>
      </w:r>
      <w:proofErr w:type="spellStart"/>
      <w:r>
        <w:t>gottes</w:t>
      </w:r>
      <w:proofErr w:type="spellEnd"/>
      <w:r>
        <w:t xml:space="preserve"> und Christi. </w:t>
      </w:r>
    </w:p>
    <w:p w14:paraId="219AA0AC" w14:textId="77777777" w:rsidR="00660225" w:rsidRDefault="00660225" w:rsidP="00660225">
      <w:pPr>
        <w:pStyle w:val="StandardWeb"/>
      </w:pPr>
      <w:r>
        <w:t xml:space="preserve">Welcher mich recht verstanden </w:t>
      </w:r>
      <w:proofErr w:type="spellStart"/>
      <w:r>
        <w:t>hatt</w:t>
      </w:r>
      <w:proofErr w:type="spellEnd"/>
      <w:r>
        <w:t xml:space="preserve"> / der kann </w:t>
      </w:r>
      <w:proofErr w:type="spellStart"/>
      <w:r>
        <w:t>nit</w:t>
      </w:r>
      <w:proofErr w:type="spellEnd"/>
      <w:r>
        <w:t xml:space="preserve"> </w:t>
      </w:r>
      <w:proofErr w:type="spellStart"/>
      <w:r>
        <w:t>schliessen</w:t>
      </w:r>
      <w:proofErr w:type="spellEnd"/>
      <w:r>
        <w:t xml:space="preserve"> / daß ich </w:t>
      </w:r>
      <w:proofErr w:type="spellStart"/>
      <w:r>
        <w:t>soliche</w:t>
      </w:r>
      <w:proofErr w:type="spellEnd"/>
      <w:r>
        <w:t xml:space="preserve"> </w:t>
      </w:r>
      <w:proofErr w:type="spellStart"/>
      <w:r>
        <w:t>new</w:t>
      </w:r>
      <w:proofErr w:type="spellEnd"/>
      <w:r>
        <w:t xml:space="preserve"> </w:t>
      </w:r>
      <w:proofErr w:type="spellStart"/>
      <w:r>
        <w:t>sachen</w:t>
      </w:r>
      <w:proofErr w:type="spellEnd"/>
      <w:r>
        <w:t xml:space="preserve"> an tag </w:t>
      </w:r>
      <w:proofErr w:type="spellStart"/>
      <w:r>
        <w:t>pring</w:t>
      </w:r>
      <w:proofErr w:type="spellEnd"/>
      <w:r>
        <w:t xml:space="preserve"> / </w:t>
      </w:r>
      <w:proofErr w:type="spellStart"/>
      <w:r>
        <w:t>fürwirtz</w:t>
      </w:r>
      <w:proofErr w:type="spellEnd"/>
      <w:r>
        <w:t xml:space="preserve"> halben / oder </w:t>
      </w:r>
      <w:proofErr w:type="spellStart"/>
      <w:r>
        <w:t>rhuem</w:t>
      </w:r>
      <w:proofErr w:type="spellEnd"/>
      <w:r>
        <w:t xml:space="preserve"> </w:t>
      </w:r>
      <w:proofErr w:type="spellStart"/>
      <w:r>
        <w:t>zuholen</w:t>
      </w:r>
      <w:proofErr w:type="spellEnd"/>
      <w:r>
        <w:t xml:space="preserve"> / thu </w:t>
      </w:r>
      <w:proofErr w:type="spellStart"/>
      <w:r>
        <w:t>ichs</w:t>
      </w:r>
      <w:proofErr w:type="spellEnd"/>
      <w:r>
        <w:t xml:space="preserve"> aber / so </w:t>
      </w:r>
      <w:proofErr w:type="spellStart"/>
      <w:r>
        <w:t>wirt</w:t>
      </w:r>
      <w:proofErr w:type="spellEnd"/>
      <w:r>
        <w:t xml:space="preserve"> </w:t>
      </w:r>
      <w:proofErr w:type="spellStart"/>
      <w:r>
        <w:t>got</w:t>
      </w:r>
      <w:proofErr w:type="spellEnd"/>
      <w:r>
        <w:t xml:space="preserve"> mein </w:t>
      </w:r>
      <w:proofErr w:type="spellStart"/>
      <w:r>
        <w:t>richter</w:t>
      </w:r>
      <w:proofErr w:type="spellEnd"/>
      <w:r>
        <w:t xml:space="preserve"> sein / das aber muß ich bekennen / das ich </w:t>
      </w:r>
      <w:proofErr w:type="spellStart"/>
      <w:r>
        <w:t>forcht</w:t>
      </w:r>
      <w:proofErr w:type="spellEnd"/>
      <w:r>
        <w:t xml:space="preserve"> halben lieber </w:t>
      </w:r>
      <w:proofErr w:type="spellStart"/>
      <w:r>
        <w:t>geschwygen</w:t>
      </w:r>
      <w:proofErr w:type="spellEnd"/>
      <w:r>
        <w:t xml:space="preserve">. </w:t>
      </w:r>
    </w:p>
    <w:p w14:paraId="69B99F0E" w14:textId="4412B695" w:rsidR="0022039F" w:rsidRDefault="00660225" w:rsidP="00660225">
      <w:r>
        <w:t xml:space="preserve">Denn ich </w:t>
      </w:r>
      <w:proofErr w:type="spellStart"/>
      <w:r>
        <w:t>wayß</w:t>
      </w:r>
      <w:proofErr w:type="spellEnd"/>
      <w:r>
        <w:t xml:space="preserve"> / daß ich nachrede und </w:t>
      </w:r>
      <w:proofErr w:type="spellStart"/>
      <w:r>
        <w:t>verfolgung</w:t>
      </w:r>
      <w:proofErr w:type="spellEnd"/>
      <w:r>
        <w:t xml:space="preserve"> </w:t>
      </w:r>
      <w:proofErr w:type="spellStart"/>
      <w:r>
        <w:t>darumb</w:t>
      </w:r>
      <w:proofErr w:type="spellEnd"/>
      <w:r>
        <w:t xml:space="preserve"> </w:t>
      </w:r>
      <w:proofErr w:type="spellStart"/>
      <w:r>
        <w:t>leyden</w:t>
      </w:r>
      <w:proofErr w:type="spellEnd"/>
      <w:r>
        <w:t xml:space="preserve"> werde / </w:t>
      </w:r>
      <w:proofErr w:type="spellStart"/>
      <w:r>
        <w:t>sonnderlich</w:t>
      </w:r>
      <w:proofErr w:type="spellEnd"/>
      <w:r>
        <w:t xml:space="preserve"> von denen / die für gut Evangelisch </w:t>
      </w:r>
      <w:proofErr w:type="spellStart"/>
      <w:r>
        <w:t>lewt</w:t>
      </w:r>
      <w:proofErr w:type="spellEnd"/>
      <w:r>
        <w:t xml:space="preserve"> wollen gehalten sein. Weyls aber die </w:t>
      </w:r>
      <w:proofErr w:type="spellStart"/>
      <w:r>
        <w:t>ubertreflich</w:t>
      </w:r>
      <w:proofErr w:type="spellEnd"/>
      <w:r>
        <w:t xml:space="preserve"> gehorsam Christi belangt / den todt und </w:t>
      </w:r>
      <w:proofErr w:type="spellStart"/>
      <w:r>
        <w:t>leyden</w:t>
      </w:r>
      <w:proofErr w:type="spellEnd"/>
      <w:r>
        <w:t xml:space="preserve"> Christi </w:t>
      </w:r>
      <w:proofErr w:type="spellStart"/>
      <w:r>
        <w:t>angeet</w:t>
      </w:r>
      <w:proofErr w:type="spellEnd"/>
      <w:r>
        <w:t xml:space="preserve"> / und durch den </w:t>
      </w:r>
      <w:proofErr w:type="spellStart"/>
      <w:r>
        <w:t>won</w:t>
      </w:r>
      <w:proofErr w:type="spellEnd"/>
      <w:r>
        <w:t xml:space="preserve"> / welchen wir </w:t>
      </w:r>
      <w:proofErr w:type="spellStart"/>
      <w:r>
        <w:t>yetzt</w:t>
      </w:r>
      <w:proofErr w:type="spellEnd"/>
      <w:r>
        <w:t xml:space="preserve"> in allen </w:t>
      </w:r>
      <w:proofErr w:type="spellStart"/>
      <w:r>
        <w:t>kirchen</w:t>
      </w:r>
      <w:proofErr w:type="spellEnd"/>
      <w:r>
        <w:t xml:space="preserve"> </w:t>
      </w:r>
      <w:proofErr w:type="spellStart"/>
      <w:r>
        <w:t>horen</w:t>
      </w:r>
      <w:proofErr w:type="spellEnd"/>
      <w:r>
        <w:t xml:space="preserve"> predigen / das Evangelion von Christo </w:t>
      </w:r>
      <w:proofErr w:type="spellStart"/>
      <w:r>
        <w:t>geschmecht</w:t>
      </w:r>
      <w:proofErr w:type="spellEnd"/>
      <w:r>
        <w:t xml:space="preserve"> / </w:t>
      </w:r>
      <w:proofErr w:type="spellStart"/>
      <w:r>
        <w:t>unnd</w:t>
      </w:r>
      <w:proofErr w:type="spellEnd"/>
      <w:r>
        <w:t xml:space="preserve"> der todt Christi </w:t>
      </w:r>
      <w:proofErr w:type="spellStart"/>
      <w:r>
        <w:t>geringert</w:t>
      </w:r>
      <w:proofErr w:type="spellEnd"/>
      <w:r>
        <w:t xml:space="preserve"> / </w:t>
      </w:r>
      <w:proofErr w:type="spellStart"/>
      <w:r>
        <w:t>unn</w:t>
      </w:r>
      <w:proofErr w:type="spellEnd"/>
      <w:r>
        <w:t xml:space="preserve"> Christus </w:t>
      </w:r>
      <w:proofErr w:type="spellStart"/>
      <w:r>
        <w:t>gerechtigkait</w:t>
      </w:r>
      <w:proofErr w:type="spellEnd"/>
      <w:r>
        <w:t xml:space="preserve"> zu nicht gemacht oder </w:t>
      </w:r>
      <w:proofErr w:type="spellStart"/>
      <w:r>
        <w:t>ye</w:t>
      </w:r>
      <w:proofErr w:type="spellEnd"/>
      <w:r>
        <w:t xml:space="preserve"> </w:t>
      </w:r>
      <w:proofErr w:type="spellStart"/>
      <w:r>
        <w:t>auffs</w:t>
      </w:r>
      <w:proofErr w:type="spellEnd"/>
      <w:r>
        <w:t xml:space="preserve"> wenigste für </w:t>
      </w:r>
      <w:proofErr w:type="spellStart"/>
      <w:r>
        <w:t>ungnugsam</w:t>
      </w:r>
      <w:proofErr w:type="spellEnd"/>
      <w:r>
        <w:t xml:space="preserve"> gesprochen </w:t>
      </w:r>
      <w:proofErr w:type="spellStart"/>
      <w:r>
        <w:t>wirt</w:t>
      </w:r>
      <w:proofErr w:type="spellEnd"/>
      <w:r>
        <w:t xml:space="preserve">. Das ich und alle Christen dann </w:t>
      </w:r>
      <w:proofErr w:type="spellStart"/>
      <w:r>
        <w:t>weren</w:t>
      </w:r>
      <w:proofErr w:type="spellEnd"/>
      <w:r>
        <w:t xml:space="preserve"> sollen / </w:t>
      </w:r>
      <w:proofErr w:type="spellStart"/>
      <w:r>
        <w:t>ain</w:t>
      </w:r>
      <w:proofErr w:type="spellEnd"/>
      <w:r>
        <w:t xml:space="preserve"> </w:t>
      </w:r>
      <w:proofErr w:type="spellStart"/>
      <w:r>
        <w:t>yegklicher</w:t>
      </w:r>
      <w:proofErr w:type="spellEnd"/>
      <w:r>
        <w:t xml:space="preserve"> nach seiner maß / so </w:t>
      </w:r>
      <w:proofErr w:type="spellStart"/>
      <w:r>
        <w:t>muest</w:t>
      </w:r>
      <w:proofErr w:type="spellEnd"/>
      <w:r>
        <w:t xml:space="preserve"> ich </w:t>
      </w:r>
      <w:proofErr w:type="spellStart"/>
      <w:r>
        <w:t>anßprechen</w:t>
      </w:r>
      <w:proofErr w:type="spellEnd"/>
      <w:r>
        <w:t xml:space="preserve"> / </w:t>
      </w:r>
      <w:proofErr w:type="spellStart"/>
      <w:r>
        <w:t>unn</w:t>
      </w:r>
      <w:proofErr w:type="spellEnd"/>
      <w:r>
        <w:t xml:space="preserve"> die Christen an das recht Evangelion </w:t>
      </w:r>
      <w:proofErr w:type="spellStart"/>
      <w:r>
        <w:t>weysen</w:t>
      </w:r>
      <w:proofErr w:type="spellEnd"/>
      <w:r>
        <w:t xml:space="preserve"> / welches alle Aposteln gepredigt / und des </w:t>
      </w:r>
      <w:proofErr w:type="spellStart"/>
      <w:r>
        <w:t>herren</w:t>
      </w:r>
      <w:proofErr w:type="spellEnd"/>
      <w:r>
        <w:t xml:space="preserve"> </w:t>
      </w:r>
      <w:proofErr w:type="spellStart"/>
      <w:r>
        <w:t>prot</w:t>
      </w:r>
      <w:proofErr w:type="spellEnd"/>
      <w:r>
        <w:t xml:space="preserve"> nur in </w:t>
      </w:r>
      <w:proofErr w:type="spellStart"/>
      <w:r>
        <w:t>gedechtnuß</w:t>
      </w:r>
      <w:proofErr w:type="spellEnd"/>
      <w:r>
        <w:t xml:space="preserve"> und </w:t>
      </w:r>
      <w:proofErr w:type="spellStart"/>
      <w:r>
        <w:t>bekantnuß</w:t>
      </w:r>
      <w:proofErr w:type="spellEnd"/>
      <w:r>
        <w:t xml:space="preserve"> des </w:t>
      </w:r>
      <w:proofErr w:type="spellStart"/>
      <w:r>
        <w:t>todts</w:t>
      </w:r>
      <w:proofErr w:type="spellEnd"/>
      <w:r>
        <w:t xml:space="preserve"> Christi </w:t>
      </w:r>
      <w:proofErr w:type="spellStart"/>
      <w:r>
        <w:t>geprochen</w:t>
      </w:r>
      <w:proofErr w:type="spellEnd"/>
      <w:r>
        <w:t xml:space="preserve"> / und derhalben nach den gehalten predigen genossen haben. Gott </w:t>
      </w:r>
      <w:proofErr w:type="spellStart"/>
      <w:r>
        <w:t>woll</w:t>
      </w:r>
      <w:proofErr w:type="spellEnd"/>
      <w:r>
        <w:t xml:space="preserve"> </w:t>
      </w:r>
      <w:proofErr w:type="spellStart"/>
      <w:r>
        <w:t>unns</w:t>
      </w:r>
      <w:proofErr w:type="spellEnd"/>
      <w:r>
        <w:t xml:space="preserve"> </w:t>
      </w:r>
      <w:proofErr w:type="spellStart"/>
      <w:r>
        <w:t>verleyhen</w:t>
      </w:r>
      <w:proofErr w:type="spellEnd"/>
      <w:r>
        <w:t xml:space="preserve"> / daß wir </w:t>
      </w:r>
      <w:proofErr w:type="spellStart"/>
      <w:r>
        <w:t>dz</w:t>
      </w:r>
      <w:proofErr w:type="spellEnd"/>
      <w:r>
        <w:t xml:space="preserve"> recht Evangelion von </w:t>
      </w:r>
      <w:proofErr w:type="spellStart"/>
      <w:r>
        <w:t>Jhesu</w:t>
      </w:r>
      <w:proofErr w:type="spellEnd"/>
      <w:r>
        <w:t xml:space="preserve"> von Nazareth </w:t>
      </w:r>
      <w:proofErr w:type="spellStart"/>
      <w:r>
        <w:t>vernemen</w:t>
      </w:r>
      <w:proofErr w:type="spellEnd"/>
      <w:r>
        <w:t xml:space="preserve"> / denn das </w:t>
      </w:r>
      <w:proofErr w:type="spellStart"/>
      <w:r>
        <w:t>selb</w:t>
      </w:r>
      <w:proofErr w:type="spellEnd"/>
      <w:r>
        <w:t xml:space="preserve"> noch fast verborgen / und in </w:t>
      </w:r>
      <w:proofErr w:type="spellStart"/>
      <w:r>
        <w:t>uneeren</w:t>
      </w:r>
      <w:proofErr w:type="spellEnd"/>
      <w:r>
        <w:t xml:space="preserve"> gehalten ist / gar nahe in aller Sacramenten </w:t>
      </w:r>
      <w:proofErr w:type="spellStart"/>
      <w:r>
        <w:t>prauch</w:t>
      </w:r>
      <w:proofErr w:type="spellEnd"/>
      <w:r>
        <w:t xml:space="preserve"> versprochen / der in </w:t>
      </w:r>
      <w:proofErr w:type="spellStart"/>
      <w:r>
        <w:t>etlich</w:t>
      </w:r>
      <w:proofErr w:type="spellEnd"/>
      <w:r>
        <w:t xml:space="preserve"> </w:t>
      </w:r>
      <w:proofErr w:type="spellStart"/>
      <w:r>
        <w:t>hündert</w:t>
      </w:r>
      <w:proofErr w:type="spellEnd"/>
      <w:r>
        <w:t xml:space="preserve"> </w:t>
      </w:r>
      <w:proofErr w:type="spellStart"/>
      <w:r>
        <w:t>Jaren</w:t>
      </w:r>
      <w:proofErr w:type="spellEnd"/>
      <w:r>
        <w:t xml:space="preserve"> noch </w:t>
      </w:r>
      <w:proofErr w:type="spellStart"/>
      <w:r>
        <w:t>kayns</w:t>
      </w:r>
      <w:proofErr w:type="spellEnd"/>
      <w:r>
        <w:t xml:space="preserve"> recht gepredigt ist.</w:t>
      </w:r>
    </w:p>
    <w:p w14:paraId="1117BD92" w14:textId="77777777" w:rsidR="00D5498D" w:rsidRPr="00D5498D" w:rsidRDefault="007166CE" w:rsidP="008E63BE">
      <w:pPr>
        <w:pStyle w:val="berschrift1"/>
      </w:pPr>
      <w:r>
        <w:br w:type="page"/>
      </w:r>
      <w:r w:rsidR="00D5498D" w:rsidRPr="00D5498D">
        <w:t>Quellen:</w:t>
      </w:r>
    </w:p>
    <w:p w14:paraId="56D0499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FA38DC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083E5E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F17FFD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6BE15D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559EC2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5C5230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6DCB5D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C3959E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F3A56A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C1BCC0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16F8774" w14:textId="54AAAF6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45D"/>
    <w:rsid w:val="00082307"/>
    <w:rsid w:val="000C66E5"/>
    <w:rsid w:val="001F54C4"/>
    <w:rsid w:val="0022039F"/>
    <w:rsid w:val="00272484"/>
    <w:rsid w:val="00297F83"/>
    <w:rsid w:val="002E6D11"/>
    <w:rsid w:val="0033045D"/>
    <w:rsid w:val="00381C0C"/>
    <w:rsid w:val="00537F59"/>
    <w:rsid w:val="00660225"/>
    <w:rsid w:val="007166CE"/>
    <w:rsid w:val="007E1779"/>
    <w:rsid w:val="0083667B"/>
    <w:rsid w:val="008A2F50"/>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73FB4"/>
  <w15:chartTrackingRefBased/>
  <w15:docId w15:val="{676B30EE-15A9-4215-AE1C-730E5CB53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66022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660225"/>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66022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5804</Words>
  <Characters>36571</Characters>
  <Application>Microsoft Office Word</Application>
  <DocSecurity>0</DocSecurity>
  <Lines>304</Lines>
  <Paragraphs>84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42291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dem widerchristlichen mißprauch</dc:title>
  <dc:subject/>
  <dc:creator>Bodenstein, Andreas</dc:creator>
  <cp:keywords/>
  <dc:description/>
  <cp:lastModifiedBy>webmaster@glaubensstimme.de</cp:lastModifiedBy>
  <cp:revision>4</cp:revision>
  <dcterms:created xsi:type="dcterms:W3CDTF">2021-04-15T10:31:00Z</dcterms:created>
  <dcterms:modified xsi:type="dcterms:W3CDTF">2021-04-16T16:03:00Z</dcterms:modified>
  <dc:language>de</dc:language>
</cp:coreProperties>
</file>